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1D1" w:rsidRDefault="003751D1">
      <w:pPr>
        <w:autoSpaceDE w:val="0"/>
        <w:autoSpaceDN w:val="0"/>
        <w:spacing w:after="78" w:line="220" w:lineRule="exact"/>
      </w:pPr>
    </w:p>
    <w:p w:rsidR="003751D1" w:rsidRPr="00A06D11" w:rsidRDefault="00A06D11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3751D1" w:rsidRPr="00A06D11" w:rsidRDefault="00A06D11">
      <w:pPr>
        <w:autoSpaceDE w:val="0"/>
        <w:autoSpaceDN w:val="0"/>
        <w:spacing w:before="670" w:after="0" w:line="230" w:lineRule="auto"/>
        <w:ind w:left="2136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Департамент образования Вологодской области</w:t>
      </w:r>
    </w:p>
    <w:p w:rsidR="003751D1" w:rsidRPr="00A06D11" w:rsidRDefault="00A06D11">
      <w:pPr>
        <w:autoSpaceDE w:val="0"/>
        <w:autoSpaceDN w:val="0"/>
        <w:spacing w:before="670" w:after="0" w:line="230" w:lineRule="auto"/>
        <w:ind w:left="2076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Управление </w:t>
      </w:r>
      <w:r w:rsidR="007962A7">
        <w:rPr>
          <w:rFonts w:ascii="Times New Roman" w:eastAsia="Times New Roman" w:hAnsi="Times New Roman"/>
          <w:color w:val="000000"/>
          <w:sz w:val="24"/>
          <w:lang w:val="ru-RU"/>
        </w:rPr>
        <w:t>образования Бабушкинского округа</w:t>
      </w:r>
      <w:bookmarkStart w:id="0" w:name="_GoBack"/>
      <w:bookmarkEnd w:id="0"/>
    </w:p>
    <w:p w:rsidR="003751D1" w:rsidRDefault="00A06D11">
      <w:pPr>
        <w:autoSpaceDE w:val="0"/>
        <w:autoSpaceDN w:val="0"/>
        <w:spacing w:before="670" w:after="0" w:line="230" w:lineRule="auto"/>
        <w:ind w:right="30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МБОУ "</w:t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Зайчиковская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ОШ"</w:t>
      </w:r>
    </w:p>
    <w:p w:rsidR="0042103A" w:rsidRDefault="0042103A" w:rsidP="0042103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</w:t>
      </w:r>
    </w:p>
    <w:p w:rsidR="007F693C" w:rsidRDefault="007F693C" w:rsidP="007F693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Принято на заседании </w:t>
      </w:r>
    </w:p>
    <w:p w:rsidR="007F693C" w:rsidRDefault="007F693C" w:rsidP="007F693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педагогического совета №  8   от  21.08.2023г.</w:t>
      </w:r>
    </w:p>
    <w:p w:rsidR="007F693C" w:rsidRDefault="007F693C" w:rsidP="007F693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Утверждено приказом №  55 от 21.08.2023г.</w:t>
      </w:r>
    </w:p>
    <w:p w:rsidR="007F693C" w:rsidRDefault="007F693C" w:rsidP="007F693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Директор : _______________ (К.А.Тренина)</w:t>
      </w:r>
    </w:p>
    <w:p w:rsidR="0042103A" w:rsidRPr="00A06D11" w:rsidRDefault="0042103A">
      <w:pPr>
        <w:autoSpaceDE w:val="0"/>
        <w:autoSpaceDN w:val="0"/>
        <w:spacing w:before="670" w:after="0" w:line="230" w:lineRule="auto"/>
        <w:ind w:right="3014"/>
        <w:jc w:val="right"/>
        <w:rPr>
          <w:lang w:val="ru-RU"/>
        </w:rPr>
      </w:pPr>
    </w:p>
    <w:p w:rsidR="003751D1" w:rsidRPr="00A06D11" w:rsidRDefault="00A06D11">
      <w:pPr>
        <w:autoSpaceDE w:val="0"/>
        <w:autoSpaceDN w:val="0"/>
        <w:spacing w:before="1758" w:after="0" w:line="230" w:lineRule="auto"/>
        <w:jc w:val="center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3751D1" w:rsidRPr="00A06D11" w:rsidRDefault="00A06D11">
      <w:pPr>
        <w:autoSpaceDE w:val="0"/>
        <w:autoSpaceDN w:val="0"/>
        <w:spacing w:before="310" w:after="0" w:line="230" w:lineRule="auto"/>
        <w:ind w:left="2172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НАЧАЛЬНОГО ОБЩЕГО ОБРАЗОВАНИЯ</w:t>
      </w:r>
    </w:p>
    <w:p w:rsidR="003751D1" w:rsidRPr="00A06D11" w:rsidRDefault="00A06D11">
      <w:pPr>
        <w:autoSpaceDE w:val="0"/>
        <w:autoSpaceDN w:val="0"/>
        <w:spacing w:before="310" w:after="0" w:line="230" w:lineRule="auto"/>
        <w:jc w:val="center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2245139)</w:t>
      </w:r>
    </w:p>
    <w:p w:rsidR="003751D1" w:rsidRPr="00A06D11" w:rsidRDefault="00A06D11">
      <w:pPr>
        <w:autoSpaceDE w:val="0"/>
        <w:autoSpaceDN w:val="0"/>
        <w:spacing w:before="670" w:after="0" w:line="230" w:lineRule="auto"/>
        <w:ind w:right="3374"/>
        <w:jc w:val="right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Учебного предмета</w:t>
      </w:r>
    </w:p>
    <w:p w:rsidR="003751D1" w:rsidRPr="00A06D11" w:rsidRDefault="00A06D11">
      <w:pPr>
        <w:autoSpaceDE w:val="0"/>
        <w:autoSpaceDN w:val="0"/>
        <w:spacing w:before="312" w:after="0" w:line="230" w:lineRule="auto"/>
        <w:ind w:left="936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«ЛИТЕРАТУРНОЕ ЧТЕНИЕ НА РОДНОМ (РУССКОМ) ЯЗЫКЕ»</w:t>
      </w:r>
    </w:p>
    <w:p w:rsidR="003751D1" w:rsidRPr="00A06D11" w:rsidRDefault="00A06D11">
      <w:pPr>
        <w:autoSpaceDE w:val="0"/>
        <w:autoSpaceDN w:val="0"/>
        <w:spacing w:before="672" w:after="0" w:line="230" w:lineRule="auto"/>
        <w:ind w:left="2142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(для 1-4 классов образовательных организаций)</w:t>
      </w:r>
    </w:p>
    <w:p w:rsidR="003751D1" w:rsidRPr="00A06D11" w:rsidRDefault="003751D1">
      <w:pPr>
        <w:rPr>
          <w:lang w:val="ru-RU"/>
        </w:rPr>
        <w:sectPr w:rsidR="003751D1" w:rsidRPr="00A06D11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3751D1" w:rsidRPr="00A06D11" w:rsidRDefault="003751D1">
      <w:pPr>
        <w:autoSpaceDE w:val="0"/>
        <w:autoSpaceDN w:val="0"/>
        <w:spacing w:after="1816" w:line="220" w:lineRule="exact"/>
        <w:rPr>
          <w:lang w:val="ru-RU"/>
        </w:rPr>
      </w:pPr>
    </w:p>
    <w:p w:rsidR="003751D1" w:rsidRPr="00A06D11" w:rsidRDefault="00A06D11">
      <w:pPr>
        <w:autoSpaceDE w:val="0"/>
        <w:autoSpaceDN w:val="0"/>
        <w:spacing w:after="0" w:line="230" w:lineRule="auto"/>
        <w:ind w:right="3666"/>
        <w:jc w:val="right"/>
        <w:rPr>
          <w:lang w:val="ru-RU"/>
        </w:rPr>
      </w:pP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.З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айчики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3751D1" w:rsidRPr="00A06D11" w:rsidRDefault="003751D1">
      <w:pPr>
        <w:rPr>
          <w:lang w:val="ru-RU"/>
        </w:rPr>
        <w:sectPr w:rsidR="003751D1" w:rsidRPr="00A06D11">
          <w:pgSz w:w="11900" w:h="16840"/>
          <w:pgMar w:top="1440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3751D1" w:rsidRPr="00A06D11" w:rsidRDefault="003751D1">
      <w:pPr>
        <w:autoSpaceDE w:val="0"/>
        <w:autoSpaceDN w:val="0"/>
        <w:spacing w:after="78" w:line="220" w:lineRule="exact"/>
        <w:rPr>
          <w:lang w:val="ru-RU"/>
        </w:rPr>
      </w:pPr>
    </w:p>
    <w:p w:rsidR="003751D1" w:rsidRPr="00A06D11" w:rsidRDefault="00A06D11">
      <w:pPr>
        <w:autoSpaceDE w:val="0"/>
        <w:autoSpaceDN w:val="0"/>
        <w:spacing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3751D1" w:rsidRPr="00A06D11" w:rsidRDefault="00A06D11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 по  литературному  чтению на родном (русском) языке на уровне начального общего образования подготовлена в соответствии с реализацией Федерального закона от 3 августа 2018 г. № 317-ФЗ «О внесении изменений в статьи 11 и 14 Федерального закона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„О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б образовании в Российской Федерации”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 № 64100), Примерной программы воспитания (утверждена решением ФУМО по общему образованию от 2 июня 2020 г.) и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  <w:proofErr w:type="gramEnd"/>
    </w:p>
    <w:p w:rsidR="003751D1" w:rsidRPr="00A06D11" w:rsidRDefault="00A06D11">
      <w:pPr>
        <w:autoSpaceDE w:val="0"/>
        <w:autoSpaceDN w:val="0"/>
        <w:spacing w:before="262" w:after="0" w:line="262" w:lineRule="auto"/>
        <w:ind w:right="576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«ЛИТЕРАТУРНОЕ ЧТЕНИЕ НА РОДНОМ (РУССКОМ) ЯЗЫКЕ»</w:t>
      </w:r>
    </w:p>
    <w:p w:rsidR="003751D1" w:rsidRPr="00A06D11" w:rsidRDefault="00A06D11">
      <w:pPr>
        <w:autoSpaceDE w:val="0"/>
        <w:autoSpaceDN w:val="0"/>
        <w:spacing w:before="166" w:after="0" w:line="271" w:lineRule="auto"/>
        <w:ind w:firstLine="18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«Литературное чтение на родном (русском) </w:t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языке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»р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азработана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организаций, реализующих программы начального общего образования. Программа направлена на оказание методической помощи образовательным организациям и учителю и позволит:</w:t>
      </w:r>
    </w:p>
    <w:p w:rsidR="003751D1" w:rsidRPr="00A06D11" w:rsidRDefault="00A06D11">
      <w:pPr>
        <w:autoSpaceDE w:val="0"/>
        <w:autoSpaceDN w:val="0"/>
        <w:spacing w:before="178" w:after="0"/>
        <w:ind w:left="420" w:right="432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реализовать в процессе преподавания учебного предмета «Литературное чтение на родном (русском) языке» современные подходы к достижению личностных, </w:t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обучения, сформулированных в Федеральном государственном образовательном стандарте начального общего образования;</w:t>
      </w:r>
    </w:p>
    <w:p w:rsidR="003751D1" w:rsidRPr="00A06D11" w:rsidRDefault="00A06D11">
      <w:pPr>
        <w:autoSpaceDE w:val="0"/>
        <w:autoSpaceDN w:val="0"/>
        <w:spacing w:before="190" w:after="0" w:line="283" w:lineRule="auto"/>
        <w:ind w:left="420" w:right="144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определить и структурировать планируемые результаты обучения и содержание учебного предмета «Литературное чтение на родном (русском) языке» по годам обучения в соответствии с ФГОС НОО; Примерной основной образовательной программой начального общего образования (в редакции протокола от 8 апреля 2015 г. № 1/15 федерального учебно-методического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объединения по общему образованию); 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Примерной программой воспитания (одобрена решением федерального учебно-методического объединения  по  общему  образованию,  протокол  от 2 июня 2020 г. № 2/20);</w:t>
      </w:r>
      <w:proofErr w:type="gramEnd"/>
    </w:p>
    <w:p w:rsidR="003751D1" w:rsidRPr="00A06D11" w:rsidRDefault="00A06D11">
      <w:pPr>
        <w:autoSpaceDE w:val="0"/>
        <w:autoSpaceDN w:val="0"/>
        <w:spacing w:before="192" w:after="0"/>
        <w:ind w:left="420" w:right="288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</w:t>
      </w:r>
    </w:p>
    <w:p w:rsidR="003751D1" w:rsidRPr="00A06D11" w:rsidRDefault="00A06D11">
      <w:pPr>
        <w:autoSpaceDE w:val="0"/>
        <w:autoSpaceDN w:val="0"/>
        <w:spacing w:before="178" w:after="0" w:line="283" w:lineRule="auto"/>
        <w:ind w:firstLine="18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государственным образовательным стандартом начального общего образования к предметной </w:t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области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«Р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одной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 и литературное чтение на родном языке». Программа ориентирована на сопровождение и поддержку курса литературного чтения, входящего в образовательную область «Русский язык и литературное чтение», при этом цели курса литературного чтения на родном (русском) языке в рамках предметной области «Родной язык и литературное чтение на родном языке» имеют свою специфику.</w:t>
      </w:r>
    </w:p>
    <w:p w:rsidR="003751D1" w:rsidRPr="00A06D11" w:rsidRDefault="00A06D11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ФГОС НОО к результатам освоения основной образовательной программы по учебному предмету «Литературное чтение на родном языке» курс направлен на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</w:t>
      </w:r>
    </w:p>
    <w:p w:rsidR="003751D1" w:rsidRPr="00A06D11" w:rsidRDefault="003751D1">
      <w:pPr>
        <w:rPr>
          <w:lang w:val="ru-RU"/>
        </w:rPr>
        <w:sectPr w:rsidR="003751D1" w:rsidRPr="00A06D11">
          <w:pgSz w:w="11900" w:h="16840"/>
          <w:pgMar w:top="298" w:right="642" w:bottom="420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3751D1" w:rsidRPr="00A06D11" w:rsidRDefault="003751D1">
      <w:pPr>
        <w:autoSpaceDE w:val="0"/>
        <w:autoSpaceDN w:val="0"/>
        <w:spacing w:after="66" w:line="220" w:lineRule="exact"/>
        <w:rPr>
          <w:lang w:val="ru-RU"/>
        </w:rPr>
      </w:pPr>
    </w:p>
    <w:p w:rsidR="003751D1" w:rsidRPr="00A06D11" w:rsidRDefault="00A06D11">
      <w:pPr>
        <w:autoSpaceDE w:val="0"/>
        <w:autoSpaceDN w:val="0"/>
        <w:spacing w:after="0" w:line="288" w:lineRule="auto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культурных, нравственных, эстетических ценностей; понимания роли фольклора и художественной литературы родного народа в создании культурного, морально-этического и эстетического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пространства субъекта Российской Федерации; 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В основу курса «Литературное чтение на родном (русском) языке» положена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младших школьников.</w:t>
      </w:r>
    </w:p>
    <w:p w:rsidR="003751D1" w:rsidRPr="00A06D11" w:rsidRDefault="00A06D11">
      <w:pPr>
        <w:autoSpaceDE w:val="0"/>
        <w:autoSpaceDN w:val="0"/>
        <w:spacing w:before="262" w:after="0" w:line="262" w:lineRule="auto"/>
        <w:ind w:right="576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«ЛИТЕРАТУРНОЕ ЧТЕНИЕ НА РОДНОМ (РУССКОМ) ЯЗЫКЕ»</w:t>
      </w:r>
    </w:p>
    <w:p w:rsidR="003751D1" w:rsidRPr="00A06D11" w:rsidRDefault="00A06D11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Целями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изучения предмета «Литературное чтение на родном (русском) языке» являются:</w:t>
      </w:r>
    </w:p>
    <w:p w:rsidR="003751D1" w:rsidRPr="00A06D11" w:rsidRDefault="00A06D11">
      <w:pPr>
        <w:autoSpaceDE w:val="0"/>
        <w:autoSpaceDN w:val="0"/>
        <w:spacing w:before="178" w:after="0" w:line="262" w:lineRule="auto"/>
        <w:ind w:left="420" w:right="144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воспитание ценностного отношения к русской литературе и русскому языку как существенной части родной культуры;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включение 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осознание исторической преемственности поколений, своей ответственности за сохранение русской культуры;</w:t>
      </w:r>
    </w:p>
    <w:p w:rsidR="003751D1" w:rsidRPr="00A06D11" w:rsidRDefault="00A06D1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развитие читательских умений.</w:t>
      </w:r>
    </w:p>
    <w:p w:rsidR="003751D1" w:rsidRPr="00A06D11" w:rsidRDefault="00A06D11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Достижение данных целей предполагает решение следующих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задач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3751D1" w:rsidRPr="00A06D11" w:rsidRDefault="00A06D11">
      <w:pPr>
        <w:autoSpaceDE w:val="0"/>
        <w:autoSpaceDN w:val="0"/>
        <w:spacing w:before="178" w:after="0" w:line="271" w:lineRule="auto"/>
        <w:ind w:left="420" w:right="736"/>
        <w:jc w:val="both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3751D1" w:rsidRPr="00A06D11" w:rsidRDefault="00A06D11">
      <w:pPr>
        <w:autoSpaceDE w:val="0"/>
        <w:autoSpaceDN w:val="0"/>
        <w:spacing w:before="192" w:after="0"/>
        <w:ind w:left="420" w:right="432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воспитание ценностного отношения к историко-культурному опыту русского народа, введение обучающегося в культурн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обогащение знаний о художественно-эстетических возможностях русского языка на основе изучения произведений русской литературы;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потребности в постоянном чтении для развития личности, для речевого самосовершенствования;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 w:right="1152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всех видов речевой деятельности, приобретение опыта создания устных и письменных высказываний о 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прочитанном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3751D1" w:rsidRPr="00A06D11" w:rsidRDefault="003751D1">
      <w:pPr>
        <w:rPr>
          <w:lang w:val="ru-RU"/>
        </w:rPr>
        <w:sectPr w:rsidR="003751D1" w:rsidRPr="00A06D11">
          <w:pgSz w:w="11900" w:h="16840"/>
          <w:pgMar w:top="286" w:right="718" w:bottom="372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3751D1" w:rsidRPr="00A06D11" w:rsidRDefault="003751D1">
      <w:pPr>
        <w:autoSpaceDE w:val="0"/>
        <w:autoSpaceDN w:val="0"/>
        <w:spacing w:after="78" w:line="220" w:lineRule="exact"/>
        <w:rPr>
          <w:lang w:val="ru-RU"/>
        </w:rPr>
      </w:pPr>
    </w:p>
    <w:p w:rsidR="003751D1" w:rsidRPr="00A06D11" w:rsidRDefault="00A06D11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ЛИТЕРАТУРНОЕ ЧТЕНИЕ НА РОДНОМ (РУССКОМ) ЯЗЫКЕ» В УЧЕБНОМ ПЛАНЕ</w:t>
      </w:r>
    </w:p>
    <w:p w:rsidR="003751D1" w:rsidRPr="00A06D11" w:rsidRDefault="00A06D11">
      <w:pPr>
        <w:autoSpaceDE w:val="0"/>
        <w:autoSpaceDN w:val="0"/>
        <w:spacing w:before="166" w:after="0" w:line="281" w:lineRule="auto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по предмету «Литературное чтение на родном (русском) языке» составлена на основе требований к предметным результатам освоения основной образовательной программы,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представленных в Федеральном государственном образовательном стандарте начального общего образования, и рассчитана на общую учебную</w:t>
      </w:r>
      <w:r w:rsidR="00972775">
        <w:rPr>
          <w:rFonts w:ascii="Times New Roman" w:eastAsia="Times New Roman" w:hAnsi="Times New Roman"/>
          <w:color w:val="000000"/>
          <w:sz w:val="24"/>
          <w:lang w:val="ru-RU"/>
        </w:rPr>
        <w:t xml:space="preserve"> нагрузку  по 17 часов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в 1</w:t>
      </w:r>
      <w:r w:rsidR="00972775">
        <w:rPr>
          <w:rFonts w:ascii="Times New Roman" w:eastAsia="Times New Roman" w:hAnsi="Times New Roman"/>
          <w:color w:val="000000"/>
          <w:sz w:val="24"/>
          <w:lang w:val="ru-RU"/>
        </w:rPr>
        <w:t>-4 классах.</w:t>
      </w:r>
    </w:p>
    <w:p w:rsidR="003751D1" w:rsidRPr="00A06D11" w:rsidRDefault="00A06D11">
      <w:pPr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Резерв у</w:t>
      </w:r>
      <w:r w:rsidR="00972775">
        <w:rPr>
          <w:rFonts w:ascii="Times New Roman" w:eastAsia="Times New Roman" w:hAnsi="Times New Roman"/>
          <w:color w:val="000000"/>
          <w:sz w:val="24"/>
          <w:lang w:val="ru-RU"/>
        </w:rPr>
        <w:t>чебного времени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отводится на вариативную часть программы, которая предусматривает изучение произведений, отобранных составителями рабочих программ для реализации регионального компонента содержания литературного образования, 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учитывающего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в том числе национальные и этнокультурные особенности народов Российской Федерации.</w:t>
      </w:r>
    </w:p>
    <w:p w:rsidR="003751D1" w:rsidRPr="00A06D11" w:rsidRDefault="00A06D11">
      <w:pPr>
        <w:autoSpaceDE w:val="0"/>
        <w:autoSpaceDN w:val="0"/>
        <w:spacing w:before="262" w:after="0" w:line="262" w:lineRule="auto"/>
        <w:ind w:right="1008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ОСНОВНЫЕ СОДЕРЖАТЕЛЬНЫЕ ЛИНИИ РАБОЧЕЙ ПРОГРАММЫ УЧЕБНОГО ПРЕДМЕТА «ЛИТЕРАТУРНОЕ ЧТЕНИЕ НА РОДНОМ (РУССКОМ) ЯЗЫКЕ»</w:t>
      </w:r>
    </w:p>
    <w:p w:rsidR="003751D1" w:rsidRPr="00A06D11" w:rsidRDefault="00A06D11">
      <w:pPr>
        <w:autoSpaceDE w:val="0"/>
        <w:autoSpaceDN w:val="0"/>
        <w:spacing w:before="166" w:after="0" w:line="288" w:lineRule="auto"/>
        <w:ind w:firstLine="18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учебного предмета «Литературное чтение на родном (русском) языке»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предмет «Литературное чтение на родном (русском) языке» не ущемляет права тех школьников, которые изучают иной родной язык и иную родную литературу, поэтому учебное время, отведённое на изучение данного предмета, не может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рассматриваться  как  время для углублённого изучения основного курса литературного чтения, входящего в предметную область «Русский язык и литературное чтение».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национального сознания и русской культуры понятиями.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Предложенные младшим школьникам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др.).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В данной программе специфика курса «Литературное чтение на родном (русском) </w:t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языке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»р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еализована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благодаря: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а) отбору произведений, в которых отражается русский национальный характер, обычаи, традиции русского народа, духовные основы русской культуры;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б) вниманию к тем произведениям русских писателей, в которых отражается мир русского детства: особенности воспитания ребёнка в семье, его взаимоотношений со сверстниками и взрослыми, особенности восприятия ребёнком окружающего мира;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истории и культуры народа, а также содержание произведений русской литературы.</w:t>
      </w:r>
    </w:p>
    <w:p w:rsidR="003751D1" w:rsidRPr="00A06D11" w:rsidRDefault="00A06D11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Как часть предметной области «Родной язык и литературное чтение на родном языке», учебный предмет «Литературное чтение на родном (русском) языке» тесно связан с предметом «Родной язык (русский)».</w:t>
      </w:r>
    </w:p>
    <w:p w:rsidR="003751D1" w:rsidRPr="00A06D11" w:rsidRDefault="00A06D11">
      <w:pPr>
        <w:autoSpaceDE w:val="0"/>
        <w:autoSpaceDN w:val="0"/>
        <w:spacing w:before="70" w:after="0" w:line="262" w:lineRule="auto"/>
        <w:jc w:val="center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«Литературное чтение на родном (русском) языке» способствует обогащению речи школьников, развитию их речевой культуры и коммуникативных умений. Оба курса объединяет</w:t>
      </w:r>
    </w:p>
    <w:p w:rsidR="003751D1" w:rsidRPr="00A06D11" w:rsidRDefault="003751D1">
      <w:pPr>
        <w:rPr>
          <w:lang w:val="ru-RU"/>
        </w:rPr>
        <w:sectPr w:rsidR="003751D1" w:rsidRPr="00A06D11">
          <w:pgSz w:w="11900" w:h="16840"/>
          <w:pgMar w:top="298" w:right="732" w:bottom="402" w:left="666" w:header="720" w:footer="720" w:gutter="0"/>
          <w:cols w:space="720" w:equalWidth="0">
            <w:col w:w="10502" w:space="0"/>
          </w:cols>
          <w:docGrid w:linePitch="360"/>
        </w:sectPr>
      </w:pPr>
    </w:p>
    <w:p w:rsidR="003751D1" w:rsidRPr="00A06D11" w:rsidRDefault="003751D1">
      <w:pPr>
        <w:autoSpaceDE w:val="0"/>
        <w:autoSpaceDN w:val="0"/>
        <w:spacing w:after="66" w:line="220" w:lineRule="exact"/>
        <w:rPr>
          <w:lang w:val="ru-RU"/>
        </w:rPr>
      </w:pPr>
    </w:p>
    <w:p w:rsidR="003751D1" w:rsidRPr="00A06D11" w:rsidRDefault="00A06D11">
      <w:pPr>
        <w:autoSpaceDE w:val="0"/>
        <w:autoSpaceDN w:val="0"/>
        <w:spacing w:after="0" w:line="281" w:lineRule="auto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культурно-исторический подход к представлению дидактического материала, на основе которого выстраиваются проблемно-тематические блоки программы. Каждый из проблемно-тематических блоков включает сопряжённые с ним ключевые понятия, отражающие духовную и материальную культуру русского народа в их исторической взаимосвязи. Ещё одной общей чертой обоих курсов является концентрирование их содержания вокруг интересов и запросов ребёнка младшего школьного возраста, что находит отражение в специфике выбранных произведений.</w:t>
      </w:r>
    </w:p>
    <w:p w:rsidR="003751D1" w:rsidRPr="00A06D11" w:rsidRDefault="003751D1">
      <w:pPr>
        <w:rPr>
          <w:lang w:val="ru-RU"/>
        </w:rPr>
        <w:sectPr w:rsidR="003751D1" w:rsidRPr="00A06D11">
          <w:pgSz w:w="11900" w:h="16840"/>
          <w:pgMar w:top="286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3751D1" w:rsidRPr="00A06D11" w:rsidRDefault="003751D1">
      <w:pPr>
        <w:autoSpaceDE w:val="0"/>
        <w:autoSpaceDN w:val="0"/>
        <w:spacing w:after="78" w:line="220" w:lineRule="exact"/>
        <w:rPr>
          <w:lang w:val="ru-RU"/>
        </w:rPr>
      </w:pPr>
    </w:p>
    <w:p w:rsidR="003751D1" w:rsidRPr="00A06D11" w:rsidRDefault="00A06D11">
      <w:pPr>
        <w:autoSpaceDE w:val="0"/>
        <w:autoSpaceDN w:val="0"/>
        <w:spacing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3751D1" w:rsidRPr="00A06D11" w:rsidRDefault="00A06D11">
      <w:pPr>
        <w:autoSpaceDE w:val="0"/>
        <w:autoSpaceDN w:val="0"/>
        <w:spacing w:before="346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3751D1" w:rsidRPr="00A06D11" w:rsidRDefault="00A06D11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1. МИР ДЕТСТВА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Я и книги</w:t>
      </w:r>
    </w:p>
    <w:p w:rsidR="003751D1" w:rsidRPr="00A06D11" w:rsidRDefault="00A06D11">
      <w:pPr>
        <w:autoSpaceDE w:val="0"/>
        <w:autoSpaceDN w:val="0"/>
        <w:spacing w:before="166" w:after="0" w:line="271" w:lineRule="auto"/>
        <w:ind w:left="180" w:right="3888"/>
        <w:rPr>
          <w:lang w:val="ru-RU"/>
        </w:rPr>
      </w:pP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 красна книга письмом, красна умом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первые шаги в чтении. Например: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С. А. </w:t>
      </w:r>
      <w:proofErr w:type="spell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Баруздин</w:t>
      </w:r>
      <w:proofErr w:type="spellEnd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«Самое простое дело».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Л. В. Куклин.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«Как я научился читать» (фрагмент).</w:t>
      </w:r>
    </w:p>
    <w:p w:rsidR="003751D1" w:rsidRPr="00A06D11" w:rsidRDefault="00A06D1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Н. Н. Носов.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«Тайна на дне колодца» (фрагмент главы «Волшебные сказки»).</w:t>
      </w:r>
    </w:p>
    <w:p w:rsidR="003751D1" w:rsidRPr="00A06D11" w:rsidRDefault="00A06D11">
      <w:pPr>
        <w:autoSpaceDE w:val="0"/>
        <w:autoSpaceDN w:val="0"/>
        <w:spacing w:before="264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Я взрослею</w:t>
      </w:r>
    </w:p>
    <w:p w:rsidR="003751D1" w:rsidRPr="00A06D11" w:rsidRDefault="00A06D11">
      <w:pPr>
        <w:autoSpaceDE w:val="0"/>
        <w:autoSpaceDN w:val="0"/>
        <w:spacing w:before="166" w:after="0" w:line="262" w:lineRule="auto"/>
        <w:ind w:left="180" w:right="7920"/>
        <w:rPr>
          <w:lang w:val="ru-RU"/>
        </w:rPr>
      </w:pP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Без друга в жизни туго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Пословицы о дружбе.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70" w:after="0" w:line="271" w:lineRule="auto"/>
        <w:ind w:right="1008"/>
        <w:rPr>
          <w:lang w:val="ru-RU"/>
        </w:rPr>
      </w:pP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представление о дружбе как нравственно-этической ценности, значимой для национального русского сознания. Например: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Н. К. Абрамцева.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«Цветы и зеркало».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И. А. </w:t>
      </w:r>
      <w:proofErr w:type="spell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Мазнин</w:t>
      </w:r>
      <w:proofErr w:type="spellEnd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. «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Давайте будем дружить друг с другом» (фрагмент).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С. Л. Прокофьева.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«Самый большой друг».</w:t>
      </w:r>
    </w:p>
    <w:p w:rsidR="003751D1" w:rsidRPr="00A06D11" w:rsidRDefault="00A06D11">
      <w:pPr>
        <w:autoSpaceDE w:val="0"/>
        <w:autoSpaceDN w:val="0"/>
        <w:spacing w:before="70" w:after="0" w:line="262" w:lineRule="auto"/>
        <w:ind w:left="180" w:right="5328"/>
        <w:rPr>
          <w:lang w:val="ru-RU"/>
        </w:rPr>
      </w:pP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 тот прав, кто сильный, а тот, кто честный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Пословицы о правде и честности.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Произведения, отражающие традиционные представления о честности как нравственном ориентире.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70" w:after="0" w:line="262" w:lineRule="auto"/>
        <w:ind w:right="7632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Например: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А. Осеева.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«Почему?».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Л. Н. Толстой.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«Лгун».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Я фантазирую и мечтаю</w:t>
      </w:r>
    </w:p>
    <w:p w:rsidR="003751D1" w:rsidRPr="00A06D11" w:rsidRDefault="00A06D11">
      <w:pPr>
        <w:autoSpaceDE w:val="0"/>
        <w:autoSpaceDN w:val="0"/>
        <w:spacing w:before="166" w:after="0" w:line="271" w:lineRule="auto"/>
        <w:ind w:left="180" w:right="432"/>
        <w:rPr>
          <w:lang w:val="ru-RU"/>
        </w:rPr>
      </w:pPr>
      <w:proofErr w:type="gramStart"/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Необычное в обычном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Произведения, отражающие умение удивляться при восприятии окружающего мира.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Например: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С. А. Иванов.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«Снежный заповедник» (фрагмент).</w:t>
      </w:r>
    </w:p>
    <w:p w:rsidR="003751D1" w:rsidRPr="00A06D11" w:rsidRDefault="00A06D1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В. Лунин.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«Я видела чудо».</w:t>
      </w:r>
    </w:p>
    <w:p w:rsidR="003751D1" w:rsidRPr="00A06D11" w:rsidRDefault="00A06D1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М. М. Пришвин.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«Осинкам холодно».</w:t>
      </w:r>
    </w:p>
    <w:p w:rsidR="003751D1" w:rsidRPr="00A06D11" w:rsidRDefault="00A06D1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С. Пушкин.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«Ещё дуют холодные ветры».</w:t>
      </w:r>
    </w:p>
    <w:p w:rsidR="003751D1" w:rsidRPr="00A06D11" w:rsidRDefault="00A06D1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2. РОССИЯ - РОДИНА МОЯ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Что мы Родиной зовём</w:t>
      </w:r>
    </w:p>
    <w:p w:rsidR="003751D1" w:rsidRPr="00A06D11" w:rsidRDefault="00A06D11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>С чего начинается Родина?</w:t>
      </w:r>
    </w:p>
    <w:p w:rsidR="003751D1" w:rsidRPr="00A06D11" w:rsidRDefault="00A06D11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многогранность понятия «Родина». Например: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Ф. П. Савинов.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«Родное» (фрагмент).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П. А. Синявский.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«Рисунок».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К. Д. Ушинский.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«Наше Отечество».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О родной природе</w:t>
      </w:r>
      <w:proofErr w:type="gram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>С</w:t>
      </w:r>
      <w:proofErr w:type="gramEnd"/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колько же в небе всего происходит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Поэтические представления русского народа о солнце, луне, звёздах, облаках; отражение этих представлений в фольклоре и их развитие в русской поэзии и прозе. Например:</w:t>
      </w:r>
    </w:p>
    <w:p w:rsidR="003751D1" w:rsidRPr="00A06D11" w:rsidRDefault="003751D1">
      <w:pPr>
        <w:rPr>
          <w:lang w:val="ru-RU"/>
        </w:rPr>
        <w:sectPr w:rsidR="003751D1" w:rsidRPr="00A06D11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751D1" w:rsidRPr="00A06D11" w:rsidRDefault="003751D1">
      <w:pPr>
        <w:autoSpaceDE w:val="0"/>
        <w:autoSpaceDN w:val="0"/>
        <w:spacing w:after="78" w:line="220" w:lineRule="exact"/>
        <w:rPr>
          <w:lang w:val="ru-RU"/>
        </w:rPr>
      </w:pPr>
    </w:p>
    <w:p w:rsidR="003751D1" w:rsidRPr="00A06D11" w:rsidRDefault="00A06D11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Русские народные загадки о солнце, луне, звёздах, облаках.</w:t>
      </w:r>
    </w:p>
    <w:p w:rsidR="003751D1" w:rsidRPr="00A06D11" w:rsidRDefault="00A06D11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И. А. Бунин.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«Серп луны под тучкой длинной…»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С. В. Востоков.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«Два яблока».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М. Катанов.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«Жар-птица».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Н. Толстой.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«Петушки».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МИР ДЕТСТВА 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 и книги </w:t>
      </w:r>
    </w:p>
    <w:p w:rsidR="003751D1" w:rsidRPr="00A06D11" w:rsidRDefault="00A06D11">
      <w:pPr>
        <w:autoSpaceDE w:val="0"/>
        <w:autoSpaceDN w:val="0"/>
        <w:spacing w:before="166" w:after="0" w:line="271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детское восприятие услышанных рассказов, сказок, стихов. Например: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Е. Н. Егорова.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«Детство Александра Пушкина» (глава «Нянины сказки»).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Т. А. </w:t>
      </w:r>
      <w:proofErr w:type="spell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Луговская</w:t>
      </w:r>
      <w:proofErr w:type="spellEnd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«Как знаю, как помню, как умею» (фрагмент).</w:t>
      </w:r>
    </w:p>
    <w:p w:rsidR="003751D1" w:rsidRPr="00A06D11" w:rsidRDefault="00A06D11">
      <w:pPr>
        <w:autoSpaceDE w:val="0"/>
        <w:autoSpaceDN w:val="0"/>
        <w:spacing w:before="264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Я взрослею</w:t>
      </w:r>
    </w:p>
    <w:p w:rsidR="003751D1" w:rsidRPr="00A06D11" w:rsidRDefault="00A06D11">
      <w:pPr>
        <w:autoSpaceDE w:val="0"/>
        <w:autoSpaceDN w:val="0"/>
        <w:spacing w:before="166" w:after="0" w:line="262" w:lineRule="auto"/>
        <w:ind w:left="180" w:right="5760"/>
        <w:rPr>
          <w:lang w:val="ru-RU"/>
        </w:rPr>
      </w:pP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Как аукнется, так и откликнется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Пословицы об отношении к другим людям.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Произведения, отражающие традиционные представления об отношении к другим людям.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70" w:after="0" w:line="262" w:lineRule="auto"/>
        <w:ind w:right="79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Например: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В. Бианки.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«Сова».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Л. И. Кузьмин.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«Дом с колокольчиком».</w:t>
      </w:r>
    </w:p>
    <w:p w:rsidR="003751D1" w:rsidRPr="00A06D11" w:rsidRDefault="00A06D11">
      <w:pPr>
        <w:autoSpaceDE w:val="0"/>
        <w:autoSpaceDN w:val="0"/>
        <w:spacing w:before="70" w:after="0" w:line="262" w:lineRule="auto"/>
        <w:ind w:left="180" w:right="6768"/>
        <w:rPr>
          <w:lang w:val="ru-RU"/>
        </w:rPr>
      </w:pP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Воля и </w:t>
      </w:r>
      <w:proofErr w:type="gramStart"/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>труд</w:t>
      </w:r>
      <w:proofErr w:type="gramEnd"/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дивные всходы дают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Пословицы о труде.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представление о трудолюбии как нравственно-этической ценности, значимой для национального русского сознания. Например: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Е. А. Пермяк.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Маркел-самодел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и его дети».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Б. В. Шергин.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«Пословицы в рассказах».</w:t>
      </w:r>
    </w:p>
    <w:p w:rsidR="003751D1" w:rsidRPr="00A06D11" w:rsidRDefault="00A06D11">
      <w:pPr>
        <w:autoSpaceDE w:val="0"/>
        <w:autoSpaceDN w:val="0"/>
        <w:spacing w:before="70" w:after="0" w:line="262" w:lineRule="auto"/>
        <w:ind w:left="180" w:right="6192"/>
        <w:rPr>
          <w:lang w:val="ru-RU"/>
        </w:rPr>
      </w:pP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Кто идёт вперёд, того страх не берёт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Пословицы о смелости.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Произведения, отражающие традиционные представления о смелости как нравственном ориентире.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70" w:after="0" w:line="262" w:lineRule="auto"/>
        <w:ind w:right="7344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Например: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С. П. Алексеев.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«Медаль».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В. </w:t>
      </w:r>
      <w:proofErr w:type="spell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Голявкин</w:t>
      </w:r>
      <w:proofErr w:type="spellEnd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«Этот мальчик».</w:t>
      </w:r>
    </w:p>
    <w:p w:rsidR="003751D1" w:rsidRPr="00A06D11" w:rsidRDefault="00A06D11">
      <w:pPr>
        <w:autoSpaceDE w:val="0"/>
        <w:autoSpaceDN w:val="0"/>
        <w:spacing w:before="264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 и моя семья </w:t>
      </w:r>
    </w:p>
    <w:p w:rsidR="003751D1" w:rsidRPr="00A06D11" w:rsidRDefault="00A06D11">
      <w:pPr>
        <w:autoSpaceDE w:val="0"/>
        <w:autoSpaceDN w:val="0"/>
        <w:spacing w:before="168" w:after="0" w:line="271" w:lineRule="auto"/>
        <w:ind w:left="180" w:right="432"/>
        <w:rPr>
          <w:lang w:val="ru-RU"/>
        </w:rPr>
      </w:pP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Семья крепка ладом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 традиционные  представления о семейных ценностях. Например: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С. Г. Георгиев.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«Стрекот кузнечика».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В. </w:t>
      </w:r>
      <w:proofErr w:type="spell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Голявкин</w:t>
      </w:r>
      <w:proofErr w:type="spellEnd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«Мой добрый папа» (фрагмент).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М. В. Дружинина.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«Очень полезный подарок».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Л. Н. Толстой.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«Отец и сыновья».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 фантазирую и мечтаю </w:t>
      </w:r>
    </w:p>
    <w:p w:rsidR="003751D1" w:rsidRPr="00A06D11" w:rsidRDefault="00A06D11">
      <w:pPr>
        <w:autoSpaceDE w:val="0"/>
        <w:autoSpaceDN w:val="0"/>
        <w:spacing w:before="166" w:after="0" w:line="271" w:lineRule="auto"/>
        <w:ind w:left="180" w:right="1584"/>
        <w:rPr>
          <w:lang w:val="ru-RU"/>
        </w:rPr>
      </w:pP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Мечты, зовущие ввысь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представления об идеалах в детских мечтах. Например: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Н. К. Абрамцева.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«Заветное желание».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proofErr w:type="spell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Е.В.Григорьева</w:t>
      </w:r>
      <w:proofErr w:type="gram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.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Мечта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proofErr w:type="spell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Л.Н.Толстой</w:t>
      </w:r>
      <w:proofErr w:type="gram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.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Воспоминания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» (глава «</w:t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Фанфаронова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гора»).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Резерв на вариативную часть программы -3 ч.</w:t>
      </w:r>
    </w:p>
    <w:p w:rsidR="003751D1" w:rsidRPr="00A06D11" w:rsidRDefault="003751D1">
      <w:pPr>
        <w:rPr>
          <w:lang w:val="ru-RU"/>
        </w:rPr>
        <w:sectPr w:rsidR="003751D1" w:rsidRPr="00A06D11">
          <w:pgSz w:w="11900" w:h="16840"/>
          <w:pgMar w:top="298" w:right="778" w:bottom="332" w:left="666" w:header="720" w:footer="720" w:gutter="0"/>
          <w:cols w:space="720" w:equalWidth="0">
            <w:col w:w="10456" w:space="0"/>
          </w:cols>
          <w:docGrid w:linePitch="360"/>
        </w:sectPr>
      </w:pPr>
    </w:p>
    <w:p w:rsidR="003751D1" w:rsidRPr="00A06D11" w:rsidRDefault="003751D1">
      <w:pPr>
        <w:autoSpaceDE w:val="0"/>
        <w:autoSpaceDN w:val="0"/>
        <w:spacing w:after="102" w:line="220" w:lineRule="exact"/>
        <w:rPr>
          <w:lang w:val="ru-RU"/>
        </w:rPr>
      </w:pPr>
    </w:p>
    <w:p w:rsidR="003751D1" w:rsidRPr="00A06D11" w:rsidRDefault="00A06D11">
      <w:pPr>
        <w:autoSpaceDE w:val="0"/>
        <w:autoSpaceDN w:val="0"/>
        <w:spacing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РОССИЯ - РОДИНА МОЯ 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Родная страна во все времена сынами сильна</w:t>
      </w:r>
    </w:p>
    <w:p w:rsidR="003751D1" w:rsidRPr="00A06D11" w:rsidRDefault="00A06D11">
      <w:pPr>
        <w:autoSpaceDE w:val="0"/>
        <w:autoSpaceDN w:val="0"/>
        <w:spacing w:before="166" w:after="0" w:line="271" w:lineRule="auto"/>
        <w:ind w:left="180" w:right="576"/>
        <w:rPr>
          <w:lang w:val="ru-RU"/>
        </w:rPr>
      </w:pP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Люди земли Русской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биографии выдающихся представителей русского народа. Например: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А. </w:t>
      </w:r>
      <w:proofErr w:type="spell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Бахревский</w:t>
      </w:r>
      <w:proofErr w:type="spellEnd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«Виктор Васнецов» (глава «Рябово»).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М. А. Булатов, В. И. </w:t>
      </w:r>
      <w:proofErr w:type="spell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Порудоминский</w:t>
      </w:r>
      <w:proofErr w:type="spellEnd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«Собирал человек слова… Повесть о В. И. Дале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»(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фрагмент).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М. Л. Яковлев.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«Сергий Радонежский приходит на помощь» (фрагмент).</w:t>
      </w:r>
    </w:p>
    <w:p w:rsidR="003751D1" w:rsidRPr="00A06D11" w:rsidRDefault="00A06D11">
      <w:pPr>
        <w:autoSpaceDE w:val="0"/>
        <w:autoSpaceDN w:val="0"/>
        <w:spacing w:before="264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Народные праздники, связанные </w:t>
      </w:r>
      <w:proofErr w:type="gram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с</w:t>
      </w:r>
      <w:proofErr w:type="gramEnd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временами года </w:t>
      </w:r>
    </w:p>
    <w:p w:rsidR="003751D1" w:rsidRPr="00A06D11" w:rsidRDefault="00A06D11">
      <w:pPr>
        <w:autoSpaceDE w:val="0"/>
        <w:autoSpaceDN w:val="0"/>
        <w:spacing w:before="168" w:after="0" w:line="262" w:lineRule="auto"/>
        <w:ind w:left="180" w:right="5328"/>
        <w:rPr>
          <w:lang w:val="ru-RU"/>
        </w:rPr>
      </w:pP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Хорош праздник после трудов праведных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Песни-веснянки.</w:t>
      </w:r>
    </w:p>
    <w:p w:rsidR="003751D1" w:rsidRPr="00A06D11" w:rsidRDefault="00A06D11">
      <w:pPr>
        <w:autoSpaceDE w:val="0"/>
        <w:autoSpaceDN w:val="0"/>
        <w:spacing w:before="70" w:after="0" w:line="262" w:lineRule="auto"/>
        <w:ind w:left="180" w:right="432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 о праздниках и традициях, связанных с народным календарём. Например: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Л.Ф. Воронкова.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«Девочка из города» (глава «Праздник весны»).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А. Жуковский.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«Жаворонок».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С. Пушкин.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«Птичка».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И.С.</w:t>
      </w:r>
      <w:proofErr w:type="spell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Шмелёв</w:t>
      </w:r>
      <w:proofErr w:type="spellEnd"/>
      <w:proofErr w:type="gram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.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Лето Господне» (фрагмент главы «Масленица»).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 родной природе 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166" w:after="0"/>
        <w:ind w:right="144"/>
        <w:rPr>
          <w:lang w:val="ru-RU"/>
        </w:rPr>
      </w:pP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 зелёным далям с детства взор приучен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Поэтические представления русского народа о поле, луге, травах и цветах; отражение этих представлений в фольклоре и их развитие в русской поэзии и прозе. Например: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Русские народные загадки о поле, цветах.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Ю. И. Коваль.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«Фарфоровые колокольчики».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И. С. Никитин.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«В чистом поле тень шагает».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М. С. </w:t>
      </w:r>
      <w:proofErr w:type="spell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Пляцковский</w:t>
      </w:r>
      <w:proofErr w:type="spellEnd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«Колокольчик».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А. Солоухин.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«Трава» (фрагмент).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Ф. И. Тютчев. «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Тихой ночью, поздним летом…»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3751D1" w:rsidRPr="00A06D11" w:rsidRDefault="00A06D11">
      <w:pPr>
        <w:autoSpaceDE w:val="0"/>
        <w:autoSpaceDN w:val="0"/>
        <w:spacing w:before="264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1. МИР ДЕТСТВА</w:t>
      </w:r>
    </w:p>
    <w:p w:rsidR="003751D1" w:rsidRPr="00A06D11" w:rsidRDefault="00A06D11">
      <w:pPr>
        <w:autoSpaceDE w:val="0"/>
        <w:autoSpaceDN w:val="0"/>
        <w:spacing w:before="264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Я и книги</w:t>
      </w:r>
    </w:p>
    <w:p w:rsidR="003751D1" w:rsidRPr="00A06D11" w:rsidRDefault="00A06D11">
      <w:pPr>
        <w:autoSpaceDE w:val="0"/>
        <w:autoSpaceDN w:val="0"/>
        <w:spacing w:before="166" w:after="0" w:line="262" w:lineRule="auto"/>
        <w:ind w:left="180" w:right="3600"/>
        <w:rPr>
          <w:lang w:val="ru-RU"/>
        </w:rPr>
      </w:pP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Пишут не пером, а умом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Произведения, отражающие первый опыт «писательства».</w:t>
      </w:r>
    </w:p>
    <w:p w:rsidR="003751D1" w:rsidRPr="00A06D11" w:rsidRDefault="00A06D11">
      <w:pPr>
        <w:autoSpaceDE w:val="0"/>
        <w:autoSpaceDN w:val="0"/>
        <w:spacing w:before="70" w:after="0" w:line="271" w:lineRule="auto"/>
        <w:ind w:left="180" w:right="2304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Например: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И. Воробьев.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«Я ничего не придумал» (глава «Мой дневник»).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П. Крапивин.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«Сказки Севки Глущенко» (глава «День рождения»).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 взрослею </w:t>
      </w:r>
    </w:p>
    <w:p w:rsidR="003751D1" w:rsidRPr="00A06D11" w:rsidRDefault="00A06D11">
      <w:pPr>
        <w:autoSpaceDE w:val="0"/>
        <w:autoSpaceDN w:val="0"/>
        <w:spacing w:before="166" w:after="0" w:line="262" w:lineRule="auto"/>
        <w:ind w:left="180" w:right="6768"/>
        <w:rPr>
          <w:lang w:val="ru-RU"/>
        </w:rPr>
      </w:pP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Жизнь дана на добрые дела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Пословицы о доброте.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представление о доброте как нравственно-этической ценности, значимой для национального русского сознания. Например: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Ю. А. Буковский.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«О Доброте — злой и доброй».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Л. Л. Яхнин.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«Последняя рубашка».</w:t>
      </w:r>
    </w:p>
    <w:p w:rsidR="003751D1" w:rsidRPr="00A06D11" w:rsidRDefault="003751D1">
      <w:pPr>
        <w:rPr>
          <w:lang w:val="ru-RU"/>
        </w:rPr>
        <w:sectPr w:rsidR="003751D1" w:rsidRPr="00A06D11">
          <w:pgSz w:w="11900" w:h="16840"/>
          <w:pgMar w:top="322" w:right="1440" w:bottom="332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3751D1" w:rsidRPr="00A06D11" w:rsidRDefault="003751D1">
      <w:pPr>
        <w:autoSpaceDE w:val="0"/>
        <w:autoSpaceDN w:val="0"/>
        <w:spacing w:after="78" w:line="220" w:lineRule="exact"/>
        <w:rPr>
          <w:lang w:val="ru-RU"/>
        </w:rPr>
      </w:pPr>
    </w:p>
    <w:p w:rsidR="003751D1" w:rsidRPr="00A06D11" w:rsidRDefault="00A06D11">
      <w:pPr>
        <w:autoSpaceDE w:val="0"/>
        <w:autoSpaceDN w:val="0"/>
        <w:spacing w:after="0" w:line="262" w:lineRule="auto"/>
        <w:ind w:left="180" w:right="8064"/>
        <w:rPr>
          <w:lang w:val="ru-RU"/>
        </w:rPr>
      </w:pP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Живи по совести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Пословицы о совести.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представление о совести как нравственно-этической ценности, значимой для национального русского сознания. Например: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П. В. </w:t>
      </w:r>
      <w:proofErr w:type="spell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Засодимский</w:t>
      </w:r>
      <w:proofErr w:type="spellEnd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«Гришина милостыня».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Н. Г. Волкова.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Дреби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-Дон».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 и моя семья 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166" w:after="0" w:line="278" w:lineRule="auto"/>
        <w:ind w:right="576"/>
        <w:rPr>
          <w:lang w:val="ru-RU"/>
        </w:rPr>
      </w:pP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дружной семье и в холод тепло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традиционные представления о семейных ценностях (лад, любовь, взаимопонимание, забота, терпение, уважение к старшим). Например: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О. Ф. </w:t>
      </w:r>
      <w:proofErr w:type="spell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Кургузов</w:t>
      </w:r>
      <w:proofErr w:type="spellEnd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«Душа нараспашку».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Л. Решетов.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«Зёрнышки спелых яблок» (фрагмент).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М. Шукшин.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«Как зайка летал на воздушных шариках» (фрагмент).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Я фантазирую и мечтаю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166" w:after="0" w:line="281" w:lineRule="auto"/>
        <w:ind w:right="576"/>
        <w:rPr>
          <w:lang w:val="ru-RU"/>
        </w:rPr>
      </w:pP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Детские фантазии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значение мечты и фантазии для взросления, взаимодействие мира реального и мира фантастического. Например: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П.  Крапивин. 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«Брат, которому семь» (фрагмент главы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«Зелёная грива»).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Л. К. Чуковская.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«Мой отец — Корней Чуковский» (фрагмент).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2. РОССИЯ — РОДИНА МОЯ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Родная страна во все времена сынами сильна</w:t>
      </w:r>
    </w:p>
    <w:p w:rsidR="003751D1" w:rsidRPr="00A06D11" w:rsidRDefault="00A06D11">
      <w:pPr>
        <w:autoSpaceDE w:val="0"/>
        <w:autoSpaceDN w:val="0"/>
        <w:spacing w:before="166" w:after="0" w:line="271" w:lineRule="auto"/>
        <w:ind w:left="180" w:right="2592"/>
        <w:rPr>
          <w:lang w:val="ru-RU"/>
        </w:rPr>
      </w:pP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Люди земли Русской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Произведения о выдающихся представителях русского н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а-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рода. Например: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О. М. Гурьян.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«Мальчик из Холмогор» (фрагмент).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А.  </w:t>
      </w:r>
      <w:proofErr w:type="spell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Бахревский</w:t>
      </w:r>
      <w:proofErr w:type="spellEnd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«Семён Дежнёв» (фрагмент).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Н. М. Коняев.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«Правнуки богатырей» (фрагмент).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Н. Майков.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«Ломоносов» (фрагмент).</w:t>
      </w:r>
    </w:p>
    <w:p w:rsidR="003751D1" w:rsidRPr="00A06D11" w:rsidRDefault="00A06D11">
      <w:pPr>
        <w:autoSpaceDE w:val="0"/>
        <w:autoSpaceDN w:val="0"/>
        <w:spacing w:before="264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От праздника к празднику </w:t>
      </w:r>
    </w:p>
    <w:p w:rsidR="003751D1" w:rsidRPr="00A06D11" w:rsidRDefault="00A06D11">
      <w:pPr>
        <w:autoSpaceDE w:val="0"/>
        <w:autoSpaceDN w:val="0"/>
        <w:spacing w:before="168" w:after="0" w:line="271" w:lineRule="auto"/>
        <w:ind w:left="180" w:right="720"/>
        <w:rPr>
          <w:lang w:val="ru-RU"/>
        </w:rPr>
      </w:pP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Всякая душа празднику рада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Произведения о праздниках, значимых для русской кул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ь-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туры: 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Рождестве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, Пасхе. Например: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Е. В. Григорьева.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«Радость».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proofErr w:type="spell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А.И.Куприн</w:t>
      </w:r>
      <w:proofErr w:type="gram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.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Пасхальные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колокола» (фрагмент).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С. Чёрный.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«Пасхальный визит» (фрагмент).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 родной природе 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>Неразгаданная тайна — в чащах леса…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Поэтические представления русского народа о лесе, реке, тумане; отражение этих представлений в фольклоре и их развитие в русской поэзии и прозе. Например: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Русские народные загадки о лесе, реке, тумане.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П. Астафьев. 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Зорькина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песня» (фрагмент).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Д. Берестов.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«У реки».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И. С. Никитин.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«Лес».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К. Г. Паустовский.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«Клад».</w:t>
      </w:r>
    </w:p>
    <w:p w:rsidR="003751D1" w:rsidRPr="00A06D11" w:rsidRDefault="003751D1">
      <w:pPr>
        <w:rPr>
          <w:lang w:val="ru-RU"/>
        </w:rPr>
        <w:sectPr w:rsidR="003751D1" w:rsidRPr="00A06D11">
          <w:pgSz w:w="11900" w:h="16840"/>
          <w:pgMar w:top="298" w:right="674" w:bottom="45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3751D1" w:rsidRPr="00A06D11" w:rsidRDefault="003751D1">
      <w:pPr>
        <w:autoSpaceDE w:val="0"/>
        <w:autoSpaceDN w:val="0"/>
        <w:spacing w:after="78" w:line="220" w:lineRule="exact"/>
        <w:rPr>
          <w:lang w:val="ru-RU"/>
        </w:rPr>
      </w:pPr>
    </w:p>
    <w:p w:rsidR="003751D1" w:rsidRPr="00A06D11" w:rsidRDefault="00A06D11">
      <w:pPr>
        <w:autoSpaceDE w:val="0"/>
        <w:autoSpaceDN w:val="0"/>
        <w:spacing w:after="0" w:line="262" w:lineRule="auto"/>
        <w:ind w:left="180" w:right="4608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М. М. Пришвин.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«Как распускаются разные деревья».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И. П. </w:t>
      </w:r>
      <w:proofErr w:type="spell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Токмакова</w:t>
      </w:r>
      <w:proofErr w:type="spellEnd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«Туман».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1. МИР ДЕТСТВА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 и книги </w:t>
      </w:r>
    </w:p>
    <w:p w:rsidR="003751D1" w:rsidRPr="00A06D11" w:rsidRDefault="00A06D11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Произведения, отражающие ценность чтения в жизни человека, роль книги в становлении личности.</w:t>
      </w:r>
    </w:p>
    <w:p w:rsidR="003751D1" w:rsidRPr="00A06D11" w:rsidRDefault="00A06D11">
      <w:pPr>
        <w:autoSpaceDE w:val="0"/>
        <w:autoSpaceDN w:val="0"/>
        <w:spacing w:before="70" w:after="0" w:line="271" w:lineRule="auto"/>
        <w:ind w:left="180" w:hanging="18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Например: </w:t>
      </w:r>
      <w:r w:rsidRPr="00A06D11">
        <w:rPr>
          <w:lang w:val="ru-RU"/>
        </w:rPr>
        <w:br/>
      </w:r>
      <w:proofErr w:type="spell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С.Т.Аксаков</w:t>
      </w:r>
      <w:proofErr w:type="gram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.«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Детские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годы Багрова-внука» (фрагмент главы «Последовательные воспоминания»).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Д. Н.  </w:t>
      </w:r>
      <w:proofErr w:type="gram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Мамин-Сибиряк</w:t>
      </w:r>
      <w:proofErr w:type="gramEnd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«Из  далёкого  прошлого»  (</w:t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глава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«К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нижка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с картинками»).</w:t>
      </w:r>
    </w:p>
    <w:p w:rsidR="003751D1" w:rsidRPr="00A06D11" w:rsidRDefault="00A06D1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С. Т. Григорьев.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«Детство Суворова» (фрагмент).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 взрослею </w:t>
      </w:r>
    </w:p>
    <w:p w:rsidR="003751D1" w:rsidRPr="00A06D11" w:rsidRDefault="00A06D11">
      <w:pPr>
        <w:autoSpaceDE w:val="0"/>
        <w:autoSpaceDN w:val="0"/>
        <w:spacing w:before="166" w:after="0" w:line="262" w:lineRule="auto"/>
        <w:ind w:left="180" w:right="7200"/>
        <w:rPr>
          <w:lang w:val="ru-RU"/>
        </w:rPr>
      </w:pP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Скромность красит человека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Пословицы о скромности.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Произведения, отражающие традиционные представления о скромности как черте характера.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70" w:after="0" w:line="262" w:lineRule="auto"/>
        <w:ind w:right="720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Например: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Е. В. Клюев.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«Шагом марш».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И.П.</w:t>
      </w:r>
      <w:proofErr w:type="spell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Токмакова</w:t>
      </w:r>
      <w:proofErr w:type="spellEnd"/>
      <w:proofErr w:type="gram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.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Разговор татарника и спорыша».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Любовь всё побеждает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 отражающие  традиционные  представления о милосердии, сострадании,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сопереживании, чуткости, любви как нравственно-этических ценностях, значимых для национального русского сознания. Например: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Б. П. Екимов.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«Ночь исцеления».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proofErr w:type="spell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И.С.Тургенев</w:t>
      </w:r>
      <w:proofErr w:type="spellEnd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«Голуби».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 и моя семья 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166" w:after="0"/>
        <w:ind w:right="288"/>
        <w:rPr>
          <w:lang w:val="ru-RU"/>
        </w:rPr>
      </w:pP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Такое разное детство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Например: </w:t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Е. Н. </w:t>
      </w:r>
      <w:proofErr w:type="spell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Верейская</w:t>
      </w:r>
      <w:proofErr w:type="spellEnd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«Три девочки» (фрагмент).</w:t>
      </w:r>
    </w:p>
    <w:p w:rsidR="003751D1" w:rsidRPr="00A06D11" w:rsidRDefault="00A06D1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М. В. Водопьянов.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«Полярный лётчик» (главы «Маленький мир», «Мой первый „полёт”»).</w:t>
      </w:r>
    </w:p>
    <w:p w:rsidR="003751D1" w:rsidRPr="00A06D11" w:rsidRDefault="00A06D11">
      <w:pPr>
        <w:autoSpaceDE w:val="0"/>
        <w:autoSpaceDN w:val="0"/>
        <w:spacing w:before="72" w:after="0" w:line="262" w:lineRule="auto"/>
        <w:ind w:left="180" w:right="864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О. В. </w:t>
      </w:r>
      <w:proofErr w:type="spell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Колпакова</w:t>
      </w:r>
      <w:proofErr w:type="spellEnd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«Большое сочинение про бабушку» (</w:t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главы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«П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ро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печку», «Про чистоту»).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К. В. Лукашевич.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«Моё милое детство» (фрагмент).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 фантазирую и мечтаю </w:t>
      </w:r>
    </w:p>
    <w:p w:rsidR="003751D1" w:rsidRPr="00A06D11" w:rsidRDefault="00A06D11">
      <w:pPr>
        <w:autoSpaceDE w:val="0"/>
        <w:autoSpaceDN w:val="0"/>
        <w:spacing w:before="166" w:after="0" w:line="271" w:lineRule="auto"/>
        <w:ind w:left="180" w:right="2304"/>
        <w:rPr>
          <w:lang w:val="ru-RU"/>
        </w:rPr>
      </w:pP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Придуманные миры и страны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Отражение в произведениях фантастики проблем реального мира. Например: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Т. В. Михеева.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«Асино лето» (фрагмент).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П. Крапивин.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«Голубятня на жёлтой поляне» (фрагменты).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РОССИЯ — РОДИНА МОЯ 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Родная страна во все времена сынами сильна </w:t>
      </w:r>
    </w:p>
    <w:p w:rsidR="003751D1" w:rsidRPr="00A06D11" w:rsidRDefault="00A06D11">
      <w:pPr>
        <w:autoSpaceDE w:val="0"/>
        <w:autoSpaceDN w:val="0"/>
        <w:spacing w:before="166" w:after="0" w:line="262" w:lineRule="auto"/>
        <w:ind w:left="180" w:right="2592"/>
        <w:rPr>
          <w:lang w:val="ru-RU"/>
        </w:rPr>
      </w:pP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Люди земли Русской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Произведения о выдающихся представителях русского народа. Например:</w:t>
      </w:r>
    </w:p>
    <w:p w:rsidR="003751D1" w:rsidRPr="00A06D11" w:rsidRDefault="003751D1">
      <w:pPr>
        <w:rPr>
          <w:lang w:val="ru-RU"/>
        </w:rPr>
        <w:sectPr w:rsidR="003751D1" w:rsidRPr="00A06D11">
          <w:pgSz w:w="11900" w:h="16840"/>
          <w:pgMar w:top="298" w:right="686" w:bottom="428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3751D1" w:rsidRPr="00A06D11" w:rsidRDefault="003751D1">
      <w:pPr>
        <w:autoSpaceDE w:val="0"/>
        <w:autoSpaceDN w:val="0"/>
        <w:spacing w:after="78" w:line="220" w:lineRule="exact"/>
        <w:rPr>
          <w:lang w:val="ru-RU"/>
        </w:rPr>
      </w:pPr>
    </w:p>
    <w:p w:rsidR="003751D1" w:rsidRPr="00A06D11" w:rsidRDefault="00A06D11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Е. В. Мурашова.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«Афанасий Никитин» (глава «</w:t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Каффа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»).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Ю. М. Нагибин.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«Маленькие рассказы о большой судьбе» (глава «В школу»).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Что мы Родиной зовём </w:t>
      </w:r>
    </w:p>
    <w:p w:rsidR="003751D1" w:rsidRPr="00A06D11" w:rsidRDefault="00A06D11">
      <w:pPr>
        <w:autoSpaceDE w:val="0"/>
        <w:autoSpaceDN w:val="0"/>
        <w:spacing w:before="166" w:after="0" w:line="271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Широка страна моя родная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любовь к Родине; красоту различных уголков родной земли. Например: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С. Зеленин.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«Мамкин Василёк» (фрагмент).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Д. Дорофеев.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«Веретено».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Г. Распутин.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«Саяны».</w:t>
      </w:r>
    </w:p>
    <w:p w:rsidR="003751D1" w:rsidRPr="00A06D11" w:rsidRDefault="00A06D11">
      <w:pPr>
        <w:autoSpaceDE w:val="0"/>
        <w:autoSpaceDN w:val="0"/>
        <w:spacing w:before="264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Сказ о валдайских колокольчиках.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168" w:after="0" w:line="281" w:lineRule="auto"/>
        <w:ind w:right="144"/>
        <w:rPr>
          <w:lang w:val="ru-RU"/>
        </w:rPr>
      </w:pP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О родной природе</w:t>
      </w:r>
      <w:proofErr w:type="gram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>П</w:t>
      </w:r>
      <w:proofErr w:type="gramEnd"/>
      <w:r w:rsidRPr="00A06D1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од дыханьем непогоды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Поэтические представления русского народа о ветре, морозе, грозе; отражение этих представлений в фольклоре и их развитие в русской поэзии и прозе. Например: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Русские народные загадки о ветре, морозе, грозе.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Н. </w:t>
      </w:r>
      <w:proofErr w:type="spellStart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Апухтин</w:t>
      </w:r>
      <w:proofErr w:type="spellEnd"/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«Зимой».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Д. Берестов.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«Мороз».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Н. Майков.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«Гроза».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Н. М. Рубцов.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«Во время грозы».</w:t>
      </w:r>
    </w:p>
    <w:p w:rsidR="003751D1" w:rsidRPr="00A06D11" w:rsidRDefault="003751D1">
      <w:pPr>
        <w:rPr>
          <w:lang w:val="ru-RU"/>
        </w:rPr>
        <w:sectPr w:rsidR="003751D1" w:rsidRPr="00A06D11">
          <w:pgSz w:w="11900" w:h="16840"/>
          <w:pgMar w:top="298" w:right="708" w:bottom="1440" w:left="666" w:header="720" w:footer="720" w:gutter="0"/>
          <w:cols w:space="720" w:equalWidth="0">
            <w:col w:w="10526" w:space="0"/>
          </w:cols>
          <w:docGrid w:linePitch="360"/>
        </w:sectPr>
      </w:pPr>
    </w:p>
    <w:p w:rsidR="003751D1" w:rsidRPr="00A06D11" w:rsidRDefault="003751D1">
      <w:pPr>
        <w:autoSpaceDE w:val="0"/>
        <w:autoSpaceDN w:val="0"/>
        <w:spacing w:after="78" w:line="220" w:lineRule="exact"/>
        <w:rPr>
          <w:lang w:val="ru-RU"/>
        </w:rPr>
      </w:pPr>
    </w:p>
    <w:p w:rsidR="003751D1" w:rsidRPr="00A06D11" w:rsidRDefault="00A06D11">
      <w:pPr>
        <w:autoSpaceDE w:val="0"/>
        <w:autoSpaceDN w:val="0"/>
        <w:spacing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3751D1" w:rsidRPr="00A06D11" w:rsidRDefault="00A06D11">
      <w:pPr>
        <w:autoSpaceDE w:val="0"/>
        <w:autoSpaceDN w:val="0"/>
        <w:spacing w:before="346" w:after="0" w:line="281" w:lineRule="auto"/>
        <w:ind w:right="720" w:firstLine="18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основной образовательной программы начального общего образования, сформулированным в Федеральном государственном образовательном стандарте начального общего образования.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166" w:after="0" w:line="278" w:lineRule="auto"/>
        <w:rPr>
          <w:lang w:val="ru-RU"/>
        </w:rPr>
      </w:pPr>
      <w:r w:rsidRPr="00A06D11">
        <w:rPr>
          <w:lang w:val="ru-RU"/>
        </w:rPr>
        <w:tab/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«Литературное чтения на родном (русском) языке» у обучающегося будут сформированы следующие личностные результаты, представленные по основным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 воспитательной деятельности: </w:t>
      </w:r>
      <w:r w:rsidRPr="00A06D11">
        <w:rPr>
          <w:lang w:val="ru-RU"/>
        </w:rPr>
        <w:br/>
      </w: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proofErr w:type="gramEnd"/>
    </w:p>
    <w:p w:rsidR="003751D1" w:rsidRPr="00A06D11" w:rsidRDefault="00A06D11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России, в том числе через изучение художественных произведений, отражающих историю и культуру страны;</w:t>
      </w:r>
    </w:p>
    <w:p w:rsidR="003751D1" w:rsidRPr="00A06D11" w:rsidRDefault="00A06D11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уважение к своему и другим народам, 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формируемое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в том числе на основе примеров из художественных произведений и фольклора;</w:t>
      </w:r>
    </w:p>
    <w:p w:rsidR="003751D1" w:rsidRPr="00A06D11" w:rsidRDefault="00A06D11">
      <w:pPr>
        <w:autoSpaceDE w:val="0"/>
        <w:autoSpaceDN w:val="0"/>
        <w:spacing w:before="190" w:after="0"/>
        <w:ind w:left="420" w:right="288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произведениях;</w:t>
      </w:r>
    </w:p>
    <w:p w:rsidR="003751D1" w:rsidRPr="00A06D11" w:rsidRDefault="00A06D1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3751D1" w:rsidRPr="00A06D11" w:rsidRDefault="00A06D11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признание индивидуальности каждого человека с опорой на собственный жизненный и читательский опыт;</w:t>
      </w:r>
    </w:p>
    <w:p w:rsidR="003751D1" w:rsidRPr="00A06D11" w:rsidRDefault="00A06D11">
      <w:pPr>
        <w:autoSpaceDE w:val="0"/>
        <w:autoSpaceDN w:val="0"/>
        <w:spacing w:before="192" w:after="0" w:line="271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сопереживания, уважения и доброжелательности, в том числе с использованием адекватных языковых средств, для выражения своего состояния и чувств; проявление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эмоционально-нравственной отзывчивости, понимания и сопереживания чувствам других людей;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288" w:right="144"/>
        <w:jc w:val="center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неприятие любых форм поведения, направленных на причинение физического и морального вреда  другим  людям (в том числе связанного с использованием недопустимых средств языка);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сотрудничество со сверстниками, умение не создавать конфликтов и находить выходы из спорных ситуаций, в том числе с опорой на примеры художественных произведений;</w:t>
      </w:r>
    </w:p>
    <w:p w:rsidR="003751D1" w:rsidRPr="00A06D11" w:rsidRDefault="00A06D1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3751D1" w:rsidRPr="00A06D11" w:rsidRDefault="00A06D11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самовыражению в разных видах художественной деятельности, в том числе в искусстве слова;</w:t>
      </w:r>
    </w:p>
    <w:p w:rsidR="003751D1" w:rsidRPr="00A06D11" w:rsidRDefault="00A06D1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751D1" w:rsidRPr="00A06D11" w:rsidRDefault="003751D1">
      <w:pPr>
        <w:rPr>
          <w:lang w:val="ru-RU"/>
        </w:rPr>
        <w:sectPr w:rsidR="003751D1" w:rsidRPr="00A06D11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751D1" w:rsidRPr="00A06D11" w:rsidRDefault="003751D1">
      <w:pPr>
        <w:autoSpaceDE w:val="0"/>
        <w:autoSpaceDN w:val="0"/>
        <w:spacing w:after="90" w:line="220" w:lineRule="exact"/>
        <w:rPr>
          <w:lang w:val="ru-RU"/>
        </w:rPr>
      </w:pPr>
    </w:p>
    <w:p w:rsidR="003751D1" w:rsidRPr="00A06D11" w:rsidRDefault="00A06D11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:rsidR="003751D1" w:rsidRPr="00A06D11" w:rsidRDefault="00A06D11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751D1" w:rsidRPr="00A06D11" w:rsidRDefault="00A06D1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3751D1" w:rsidRPr="00A06D11" w:rsidRDefault="00A06D11">
      <w:pPr>
        <w:autoSpaceDE w:val="0"/>
        <w:autoSpaceDN w:val="0"/>
        <w:spacing w:before="178" w:after="0" w:line="281" w:lineRule="auto"/>
        <w:ind w:left="420" w:right="144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—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произведений;</w:t>
      </w:r>
    </w:p>
    <w:p w:rsidR="003751D1" w:rsidRPr="00A06D11" w:rsidRDefault="00A06D1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3751D1" w:rsidRPr="00A06D11" w:rsidRDefault="00A06D1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формируемое в процессе работы с текстами;</w:t>
      </w:r>
    </w:p>
    <w:p w:rsidR="003751D1" w:rsidRPr="00A06D11" w:rsidRDefault="00A06D1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неприятие действий, приносящих ей вред;</w:t>
      </w:r>
    </w:p>
    <w:p w:rsidR="003751D1" w:rsidRPr="00A06D11" w:rsidRDefault="00A06D1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3751D1" w:rsidRPr="00A06D11" w:rsidRDefault="00A06D11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первоначальные представления о научной картине мира, 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формируемые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в том числе в процессе усвоения ряда литературоведческих понятий;</w:t>
      </w:r>
    </w:p>
    <w:p w:rsidR="003751D1" w:rsidRPr="00A06D11" w:rsidRDefault="00A06D11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познавательные интересы, активность,  инициативность, любознательность и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 познании, 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:rsidR="003751D1" w:rsidRPr="00A06D11" w:rsidRDefault="00A06D11">
      <w:pPr>
        <w:autoSpaceDE w:val="0"/>
        <w:autoSpaceDN w:val="0"/>
        <w:spacing w:before="32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166" w:after="0" w:line="262" w:lineRule="auto"/>
        <w:rPr>
          <w:lang w:val="ru-RU"/>
        </w:rPr>
      </w:pPr>
      <w:r w:rsidRPr="00A06D11">
        <w:rPr>
          <w:lang w:val="ru-RU"/>
        </w:rPr>
        <w:tab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Литературное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чтения на родном (русском) языке» у обучающегося будут сформированы следующие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3751D1" w:rsidRPr="00A06D11" w:rsidRDefault="00A06D11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сравнивать различные тексты, устанавливать основания для сравнения текстов, устанавливать аналогии текстов;</w:t>
      </w:r>
    </w:p>
    <w:p w:rsidR="003751D1" w:rsidRPr="00A06D11" w:rsidRDefault="00A06D11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объединять объекты (тексты) по определённому признаку;</w:t>
      </w:r>
    </w:p>
    <w:p w:rsidR="003751D1" w:rsidRPr="00A06D11" w:rsidRDefault="00A06D11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 пословиц, поговорок, фразеологизмов;</w:t>
      </w:r>
    </w:p>
    <w:p w:rsidR="003751D1" w:rsidRPr="00A06D11" w:rsidRDefault="00A06D11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находить в текстах закономерности и противоречия на основе предложенного учителем алгоритма наблюдения; анализировать алгоритм действий при анализе текста, самостоятельно выделять учебные операции при анализе текстов;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751D1" w:rsidRPr="00A06D11" w:rsidRDefault="00A06D1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причинно-следственные связи при анализе текста, делать выводы.</w:t>
      </w:r>
    </w:p>
    <w:p w:rsidR="003751D1" w:rsidRPr="00A06D11" w:rsidRDefault="00A06D1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исследовательские действия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3751D1" w:rsidRPr="00A06D11" w:rsidRDefault="00A06D11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с помощью учителя формулировать цель, планировать изменения собственного высказывания в соответствии с речевой ситуацией;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несколько вариантов выполнения задания, выбирать наиболее 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подходящий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(на основе предложенных критериев);</w:t>
      </w:r>
    </w:p>
    <w:p w:rsidR="003751D1" w:rsidRPr="00A06D11" w:rsidRDefault="003751D1">
      <w:pPr>
        <w:rPr>
          <w:lang w:val="ru-RU"/>
        </w:rPr>
        <w:sectPr w:rsidR="003751D1" w:rsidRPr="00A06D11">
          <w:pgSz w:w="11900" w:h="16840"/>
          <w:pgMar w:top="310" w:right="664" w:bottom="392" w:left="666" w:header="720" w:footer="720" w:gutter="0"/>
          <w:cols w:space="720" w:equalWidth="0">
            <w:col w:w="10570" w:space="0"/>
          </w:cols>
          <w:docGrid w:linePitch="360"/>
        </w:sectPr>
      </w:pPr>
    </w:p>
    <w:p w:rsidR="003751D1" w:rsidRPr="00A06D11" w:rsidRDefault="003751D1">
      <w:pPr>
        <w:autoSpaceDE w:val="0"/>
        <w:autoSpaceDN w:val="0"/>
        <w:spacing w:after="108" w:line="220" w:lineRule="exact"/>
        <w:rPr>
          <w:lang w:val="ru-RU"/>
        </w:rPr>
      </w:pPr>
    </w:p>
    <w:p w:rsidR="003751D1" w:rsidRPr="00A06D11" w:rsidRDefault="00A06D11">
      <w:pPr>
        <w:autoSpaceDE w:val="0"/>
        <w:autoSpaceDN w:val="0"/>
        <w:spacing w:after="0" w:line="262" w:lineRule="auto"/>
        <w:ind w:left="420" w:right="1152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предложенному плану несложное мини-исследование, выполнять по предложенному плану проектное задание;</w:t>
      </w:r>
    </w:p>
    <w:p w:rsidR="003751D1" w:rsidRPr="00A06D11" w:rsidRDefault="00A06D11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смыслового анализа текста; формулировать с помощью учителя вопросы в процессе анализа предложенного текстового материала;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развитие процессов, событий и их последствия в аналогичных или сходных ситуациях.</w:t>
      </w:r>
    </w:p>
    <w:p w:rsidR="003751D1" w:rsidRPr="00A06D11" w:rsidRDefault="00A06D1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3751D1" w:rsidRPr="00A06D11" w:rsidRDefault="00A06D11">
      <w:pPr>
        <w:autoSpaceDE w:val="0"/>
        <w:autoSpaceDN w:val="0"/>
        <w:spacing w:before="180" w:after="0" w:line="262" w:lineRule="auto"/>
        <w:ind w:left="420" w:right="432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информации: нужный словарь, справочник для получения запрашиваемой информации, для уточнения;</w:t>
      </w:r>
    </w:p>
    <w:p w:rsidR="003751D1" w:rsidRPr="00A06D11" w:rsidRDefault="00A06D11">
      <w:pPr>
        <w:autoSpaceDE w:val="0"/>
        <w:autoSpaceDN w:val="0"/>
        <w:spacing w:before="192" w:after="0" w:line="262" w:lineRule="auto"/>
        <w:ind w:left="420" w:right="7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соблюдать с помощью взрослых (педагогических рабо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т-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, родителей, законных представителей) правила информационной безопасности при поиске информации в Интернете;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графическую, видео, звуковую информацию в соответствии с учебной задачей;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понимать информацию, зафиксированную в виде таблиц, схем; самостоятельно создавать схемы, таблицы для представления результатов работы с текстами.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178" w:after="0" w:line="262" w:lineRule="auto"/>
        <w:ind w:right="1008"/>
        <w:rPr>
          <w:lang w:val="ru-RU"/>
        </w:rPr>
      </w:pPr>
      <w:r w:rsidRPr="00A06D11">
        <w:rPr>
          <w:lang w:val="ru-RU"/>
        </w:rPr>
        <w:tab/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  <w:proofErr w:type="gramEnd"/>
    </w:p>
    <w:p w:rsidR="003751D1" w:rsidRPr="00A06D11" w:rsidRDefault="00A06D1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Общение:</w:t>
      </w:r>
    </w:p>
    <w:p w:rsidR="003751D1" w:rsidRPr="00A06D11" w:rsidRDefault="00A06D11">
      <w:pPr>
        <w:autoSpaceDE w:val="0"/>
        <w:autoSpaceDN w:val="0"/>
        <w:spacing w:before="178" w:after="0" w:line="262" w:lineRule="auto"/>
        <w:ind w:left="420" w:right="576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и формулировать суждения, выражать эмоции в соответствии с целями и условиями общения в знакомой среде;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проявлять уважительное отношение к собеседнику, соблюдать правила ведения диалоги и дискуссии;</w:t>
      </w:r>
    </w:p>
    <w:p w:rsidR="003751D1" w:rsidRPr="00A06D11" w:rsidRDefault="00A06D11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</w:p>
    <w:p w:rsidR="003751D1" w:rsidRPr="00A06D11" w:rsidRDefault="00A06D11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</w:p>
    <w:p w:rsidR="003751D1" w:rsidRPr="00A06D11" w:rsidRDefault="00A06D1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 w:right="1152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 в соответствии с речевой ситуацией;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3751D1" w:rsidRPr="00A06D11" w:rsidRDefault="00A06D1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3751D1" w:rsidRPr="00A06D11" w:rsidRDefault="00A06D1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3751D1" w:rsidRPr="00A06D11" w:rsidRDefault="00A06D11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751D1" w:rsidRPr="00A06D11" w:rsidRDefault="003751D1">
      <w:pPr>
        <w:rPr>
          <w:lang w:val="ru-RU"/>
        </w:rPr>
        <w:sectPr w:rsidR="003751D1" w:rsidRPr="00A06D11">
          <w:pgSz w:w="11900" w:h="16840"/>
          <w:pgMar w:top="328" w:right="744" w:bottom="408" w:left="666" w:header="720" w:footer="720" w:gutter="0"/>
          <w:cols w:space="720" w:equalWidth="0">
            <w:col w:w="10490" w:space="0"/>
          </w:cols>
          <w:docGrid w:linePitch="360"/>
        </w:sectPr>
      </w:pPr>
    </w:p>
    <w:p w:rsidR="003751D1" w:rsidRPr="00A06D11" w:rsidRDefault="003751D1">
      <w:pPr>
        <w:autoSpaceDE w:val="0"/>
        <w:autoSpaceDN w:val="0"/>
        <w:spacing w:after="108" w:line="220" w:lineRule="exact"/>
        <w:rPr>
          <w:lang w:val="ru-RU"/>
        </w:rPr>
      </w:pPr>
    </w:p>
    <w:p w:rsidR="003751D1" w:rsidRPr="00A06D11" w:rsidRDefault="00A06D11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751D1" w:rsidRPr="00A06D11" w:rsidRDefault="00A06D11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руководить, выполнять поручения, подчиняться, самостоятельно разрешать конфликты;</w:t>
      </w:r>
    </w:p>
    <w:p w:rsidR="003751D1" w:rsidRPr="00A06D11" w:rsidRDefault="00A06D11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;. 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оценивать свой вклад в общий результат;</w:t>
      </w:r>
    </w:p>
    <w:p w:rsidR="003751D1" w:rsidRPr="00A06D11" w:rsidRDefault="00A06D11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3751D1" w:rsidRPr="00A06D11" w:rsidRDefault="00A06D11">
      <w:pPr>
        <w:tabs>
          <w:tab w:val="left" w:pos="180"/>
        </w:tabs>
        <w:autoSpaceDE w:val="0"/>
        <w:autoSpaceDN w:val="0"/>
        <w:spacing w:before="178" w:after="0" w:line="262" w:lineRule="auto"/>
        <w:rPr>
          <w:lang w:val="ru-RU"/>
        </w:rPr>
      </w:pPr>
      <w:r w:rsidRPr="00A06D11">
        <w:rPr>
          <w:lang w:val="ru-RU"/>
        </w:rPr>
        <w:tab/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  <w:proofErr w:type="gramEnd"/>
    </w:p>
    <w:p w:rsidR="003751D1" w:rsidRPr="00A06D11" w:rsidRDefault="00A06D11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Самоорганизация:</w:t>
      </w:r>
    </w:p>
    <w:p w:rsidR="003751D1" w:rsidRPr="00A06D11" w:rsidRDefault="00A06D11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</w:t>
      </w:r>
    </w:p>
    <w:p w:rsidR="003751D1" w:rsidRPr="00A06D11" w:rsidRDefault="00A06D11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действий.</w:t>
      </w:r>
    </w:p>
    <w:p w:rsidR="003751D1" w:rsidRPr="00A06D11" w:rsidRDefault="00A06D1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Самоконтроль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3751D1" w:rsidRPr="00A06D11" w:rsidRDefault="00A06D1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3751D1" w:rsidRPr="00A06D11" w:rsidRDefault="00A06D11">
      <w:pPr>
        <w:autoSpaceDE w:val="0"/>
        <w:autoSpaceDN w:val="0"/>
        <w:spacing w:before="238" w:after="0" w:line="262" w:lineRule="auto"/>
        <w:ind w:left="420" w:right="1008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речевых ошибок и ошибок, связанных с анализом текстов;</w:t>
      </w:r>
    </w:p>
    <w:p w:rsidR="003751D1" w:rsidRPr="00A06D11" w:rsidRDefault="00A06D11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соотносить результат деятельности с поставленной учебной задачей по анализу текстов;</w:t>
      </w:r>
    </w:p>
    <w:p w:rsidR="003751D1" w:rsidRPr="00A06D11" w:rsidRDefault="00A06D11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ошибку, допущенную при работе с текстами;</w:t>
      </w:r>
    </w:p>
    <w:p w:rsidR="003751D1" w:rsidRPr="00A06D11" w:rsidRDefault="00A06D11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751D1" w:rsidRPr="00A06D11" w:rsidRDefault="00A06D11">
      <w:pPr>
        <w:autoSpaceDE w:val="0"/>
        <w:autoSpaceDN w:val="0"/>
        <w:spacing w:before="32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3751D1" w:rsidRPr="00A06D11" w:rsidRDefault="00A06D11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классе 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научится:</w:t>
      </w:r>
    </w:p>
    <w:p w:rsidR="003751D1" w:rsidRPr="00A06D11" w:rsidRDefault="00A06D11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осознавать значимость чтения родной русской литературы для познания себя, мира, национальной истории и культуры;</w:t>
      </w:r>
    </w:p>
    <w:p w:rsidR="003751D1" w:rsidRPr="00A06D11" w:rsidRDefault="00A06D11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владеть элементарными приёмами интерпретации произведений русской литературы;</w:t>
      </w:r>
    </w:p>
    <w:p w:rsidR="003751D1" w:rsidRPr="00A06D11" w:rsidRDefault="00A06D11">
      <w:pPr>
        <w:autoSpaceDE w:val="0"/>
        <w:autoSpaceDN w:val="0"/>
        <w:spacing w:before="192" w:after="0" w:line="262" w:lineRule="auto"/>
        <w:ind w:left="420" w:right="7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опыт чтения произведений русской  литературы для речевого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самосовершенствования: участвовать в обсуждении прослушанного/прочитанного текста;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словарь учебника для получения дополнительной информации о значении слова;</w:t>
      </w:r>
    </w:p>
    <w:p w:rsidR="003751D1" w:rsidRPr="00A06D11" w:rsidRDefault="00A06D1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читать наизусть стихотворные произведения по собственному выбору.</w:t>
      </w:r>
    </w:p>
    <w:p w:rsidR="003751D1" w:rsidRPr="00A06D11" w:rsidRDefault="00A06D1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во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 классе 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научится:</w:t>
      </w:r>
    </w:p>
    <w:p w:rsidR="003751D1" w:rsidRPr="00A06D11" w:rsidRDefault="00A06D11">
      <w:pPr>
        <w:autoSpaceDE w:val="0"/>
        <w:autoSpaceDN w:val="0"/>
        <w:spacing w:before="298" w:after="0" w:line="262" w:lineRule="auto"/>
        <w:ind w:left="420" w:right="288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нравственном содержании 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прочитанного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, соотносить поступки героев с нравственными нормами;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элементарными представлениями о национальном своеобразии метафор,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олицетворений, эпитетов и видеть в тексте 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-д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анные средства художественной выразительности;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совершенствовать в процессе чтения произведений русской литературы читательские умения: читать вслух и про себя,</w:t>
      </w:r>
    </w:p>
    <w:p w:rsidR="003751D1" w:rsidRPr="00A06D11" w:rsidRDefault="003751D1">
      <w:pPr>
        <w:rPr>
          <w:lang w:val="ru-RU"/>
        </w:rPr>
        <w:sectPr w:rsidR="003751D1" w:rsidRPr="00A06D11">
          <w:pgSz w:w="11900" w:h="16840"/>
          <w:pgMar w:top="328" w:right="740" w:bottom="372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3751D1" w:rsidRPr="00A06D11" w:rsidRDefault="003751D1">
      <w:pPr>
        <w:autoSpaceDE w:val="0"/>
        <w:autoSpaceDN w:val="0"/>
        <w:spacing w:after="72" w:line="220" w:lineRule="exact"/>
        <w:rPr>
          <w:lang w:val="ru-RU"/>
        </w:rPr>
      </w:pPr>
    </w:p>
    <w:p w:rsidR="003751D1" w:rsidRPr="00A06D11" w:rsidRDefault="00A06D11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 владеть элементарными приёмами интерпретации художественных и учебных текстов;</w:t>
      </w:r>
    </w:p>
    <w:p w:rsidR="003751D1" w:rsidRPr="00A06D11" w:rsidRDefault="00A06D11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опыт чтения произведений русской  литературы для речевого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самосовершенствования: участвовать в обсуждении прослушанного/прочитанного текста, доказывать и подтверждать собственное мнение ссылками на текст;</w:t>
      </w:r>
    </w:p>
    <w:p w:rsidR="003751D1" w:rsidRPr="00A06D11" w:rsidRDefault="00A06D11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обогащать собственный круг чтения;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соотносить впечатления от прочитанных и прослушанных произведений с впечатлениями от других видов искусства.</w:t>
      </w:r>
    </w:p>
    <w:p w:rsidR="003751D1" w:rsidRPr="00A06D11" w:rsidRDefault="00A06D11">
      <w:pPr>
        <w:autoSpaceDE w:val="0"/>
        <w:autoSpaceDN w:val="0"/>
        <w:spacing w:before="178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 классе 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научится:</w:t>
      </w:r>
    </w:p>
    <w:p w:rsidR="003751D1" w:rsidRPr="00A06D11" w:rsidRDefault="00A06D11">
      <w:pPr>
        <w:autoSpaceDE w:val="0"/>
        <w:autoSpaceDN w:val="0"/>
        <w:spacing w:before="180" w:after="0" w:line="262" w:lineRule="auto"/>
        <w:ind w:left="240" w:right="288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осознавать коммуникативно-эстетические возможности русского языка на основе изучения произведений русской литературы;</w:t>
      </w:r>
    </w:p>
    <w:p w:rsidR="003751D1" w:rsidRPr="00A06D11" w:rsidRDefault="00A06D11">
      <w:pPr>
        <w:autoSpaceDE w:val="0"/>
        <w:autoSpaceDN w:val="0"/>
        <w:spacing w:before="192" w:after="0" w:line="262" w:lineRule="auto"/>
        <w:ind w:left="240" w:right="144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 w:rsidR="003751D1" w:rsidRPr="00A06D11" w:rsidRDefault="00A06D11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давать и обосновывать нравственную оценку поступков героев;</w:t>
      </w:r>
    </w:p>
    <w:p w:rsidR="003751D1" w:rsidRPr="00A06D11" w:rsidRDefault="00A06D11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художественных, научно-популярных и учебных текстов;</w:t>
      </w:r>
    </w:p>
    <w:p w:rsidR="003751D1" w:rsidRPr="00A06D11" w:rsidRDefault="00A06D11">
      <w:pPr>
        <w:autoSpaceDE w:val="0"/>
        <w:autoSpaceDN w:val="0"/>
        <w:spacing w:before="190" w:after="0" w:line="281" w:lineRule="auto"/>
        <w:ind w:left="240" w:right="432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опыт чтения произведений русской  литературы для речевого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самосовершенствования: участвовать в обсуждении прослушанного/прочитанного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пользоваться справочными источниками для понимания текста и получения дополнительной информации.</w:t>
      </w:r>
    </w:p>
    <w:p w:rsidR="003751D1" w:rsidRPr="00A06D11" w:rsidRDefault="00A06D11">
      <w:pPr>
        <w:autoSpaceDE w:val="0"/>
        <w:autoSpaceDN w:val="0"/>
        <w:spacing w:before="178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 классе 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научится:</w:t>
      </w:r>
    </w:p>
    <w:p w:rsidR="003751D1" w:rsidRPr="00A06D11" w:rsidRDefault="00A06D11">
      <w:pPr>
        <w:autoSpaceDE w:val="0"/>
        <w:autoSpaceDN w:val="0"/>
        <w:spacing w:before="178" w:after="0" w:line="262" w:lineRule="auto"/>
        <w:ind w:left="240" w:right="432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осознавать значимость чтения русской литературы для личного развития; для культурной самоидентификации;</w:t>
      </w:r>
    </w:p>
    <w:p w:rsidR="003751D1" w:rsidRPr="00A06D11" w:rsidRDefault="00A06D11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определять позиции героев художественного текста, позицию автора художественного текста;</w:t>
      </w:r>
    </w:p>
    <w:p w:rsidR="003751D1" w:rsidRPr="00A06D11" w:rsidRDefault="00A06D11">
      <w:pPr>
        <w:autoSpaceDE w:val="0"/>
        <w:autoSpaceDN w:val="0"/>
        <w:spacing w:before="192" w:after="0" w:line="271" w:lineRule="auto"/>
        <w:ind w:left="240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преобразования художественных, научно-популярных и учебных текстов;</w:t>
      </w:r>
    </w:p>
    <w:p w:rsidR="003751D1" w:rsidRPr="00A06D11" w:rsidRDefault="00A06D11">
      <w:pPr>
        <w:autoSpaceDE w:val="0"/>
        <w:autoSpaceDN w:val="0"/>
        <w:spacing w:before="190" w:after="0" w:line="281" w:lineRule="auto"/>
        <w:ind w:left="240" w:right="432"/>
        <w:rPr>
          <w:lang w:val="ru-RU"/>
        </w:rPr>
      </w:pP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опыт чтения произведений русской  литературы для речевого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самосовершенствования: участвовать в обсуждении прослушанного/прочитанного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краткого); составлять устный рассказ на основе прочитанных произведений с учётом коммуникативной задачи (для разных адресатов);</w:t>
      </w:r>
      <w:proofErr w:type="gramEnd"/>
    </w:p>
    <w:p w:rsidR="003751D1" w:rsidRPr="00A06D11" w:rsidRDefault="00A06D11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 выбирать  интересующую  литературу,  формировать и обогащать собственный круг чтения;</w:t>
      </w:r>
    </w:p>
    <w:p w:rsidR="003751D1" w:rsidRPr="00A06D11" w:rsidRDefault="00A06D11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—  пользоваться справочными источниками для понимания текста и получения дополнительной информации.</w:t>
      </w:r>
    </w:p>
    <w:p w:rsidR="003751D1" w:rsidRPr="00A06D11" w:rsidRDefault="003751D1">
      <w:pPr>
        <w:rPr>
          <w:lang w:val="ru-RU"/>
        </w:rPr>
        <w:sectPr w:rsidR="003751D1" w:rsidRPr="00A06D11">
          <w:pgSz w:w="11900" w:h="16840"/>
          <w:pgMar w:top="292" w:right="724" w:bottom="444" w:left="846" w:header="720" w:footer="720" w:gutter="0"/>
          <w:cols w:space="720" w:equalWidth="0">
            <w:col w:w="10330" w:space="0"/>
          </w:cols>
          <w:docGrid w:linePitch="360"/>
        </w:sectPr>
      </w:pPr>
    </w:p>
    <w:p w:rsidR="003751D1" w:rsidRPr="00A06D11" w:rsidRDefault="003751D1">
      <w:pPr>
        <w:autoSpaceDE w:val="0"/>
        <w:autoSpaceDN w:val="0"/>
        <w:spacing w:after="64" w:line="220" w:lineRule="exact"/>
        <w:rPr>
          <w:lang w:val="ru-RU"/>
        </w:rPr>
      </w:pPr>
    </w:p>
    <w:p w:rsidR="003751D1" w:rsidRDefault="00A06D11">
      <w:pPr>
        <w:autoSpaceDE w:val="0"/>
        <w:autoSpaceDN w:val="0"/>
        <w:spacing w:after="92" w:line="374" w:lineRule="auto"/>
        <w:ind w:right="11952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  <w:r>
        <w:br/>
      </w:r>
      <w:r>
        <w:rPr>
          <w:rFonts w:ascii="Times New Roman" w:eastAsia="Times New Roman" w:hAnsi="Times New Roman"/>
          <w:b/>
          <w:color w:val="000000"/>
          <w:sz w:val="18"/>
        </w:rPr>
        <w:t>1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28"/>
        <w:gridCol w:w="4190"/>
        <w:gridCol w:w="686"/>
        <w:gridCol w:w="2148"/>
        <w:gridCol w:w="2198"/>
        <w:gridCol w:w="5752"/>
      </w:tblGrid>
      <w:tr w:rsidR="003751D1">
        <w:trPr>
          <w:trHeight w:hRule="exact" w:val="348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5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3751D1">
        <w:trPr>
          <w:trHeight w:hRule="exact" w:val="348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1D1" w:rsidRDefault="003751D1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1D1" w:rsidRDefault="003751D1"/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1D1" w:rsidRDefault="003751D1"/>
        </w:tc>
      </w:tr>
      <w:tr w:rsidR="003751D1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МИР ДЕТСТВА</w:t>
            </w:r>
          </w:p>
        </w:tc>
      </w:tr>
      <w:tr w:rsidR="003751D1" w:rsidRPr="007962A7">
        <w:trPr>
          <w:trHeight w:hRule="exact" w:val="1310"/>
        </w:trPr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Я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книги</w:t>
            </w:r>
            <w:proofErr w:type="spellEnd"/>
          </w:p>
        </w:tc>
        <w:tc>
          <w:tcPr>
            <w:tcW w:w="6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8B1FDE" w:rsidRDefault="008B1FDE" w:rsidP="008B1FDE">
            <w:pPr>
              <w:autoSpaceDE w:val="0"/>
              <w:autoSpaceDN w:val="0"/>
              <w:spacing w:before="76"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21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1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7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6" w:after="0" w:line="252" w:lineRule="auto"/>
              <w:ind w:left="72" w:right="1296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 w:rsidRPr="007962A7">
        <w:trPr>
          <w:trHeight w:hRule="exact" w:val="130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взрослею</w:t>
            </w:r>
            <w:proofErr w:type="spellEnd"/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8B1FDE" w:rsidRDefault="008B1FD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6" w:after="0" w:line="252" w:lineRule="auto"/>
              <w:ind w:left="72" w:right="1296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 w:rsidRPr="007962A7">
        <w:trPr>
          <w:trHeight w:hRule="exact" w:val="131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фантазирую</w:t>
            </w:r>
            <w:proofErr w:type="spellEnd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мечтаю</w:t>
            </w:r>
            <w:proofErr w:type="spellEnd"/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8B1FDE" w:rsidRDefault="008B1FD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8" w:after="0" w:line="252" w:lineRule="auto"/>
              <w:ind w:left="72" w:right="1296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>
        <w:trPr>
          <w:trHeight w:hRule="exact" w:val="348"/>
        </w:trPr>
        <w:tc>
          <w:tcPr>
            <w:tcW w:w="4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8B1FDE" w:rsidRDefault="008B1FD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11</w:t>
            </w:r>
          </w:p>
        </w:tc>
        <w:tc>
          <w:tcPr>
            <w:tcW w:w="10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/>
        </w:tc>
      </w:tr>
      <w:tr w:rsidR="003751D1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РОССИЯ — РОДИНА МОЯ</w:t>
            </w:r>
          </w:p>
        </w:tc>
      </w:tr>
      <w:tr w:rsidR="003751D1" w:rsidRPr="007962A7">
        <w:trPr>
          <w:trHeight w:hRule="exact" w:val="130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45" w:lineRule="auto"/>
              <w:ind w:left="72" w:right="3024"/>
            </w:pP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Что</w:t>
            </w:r>
            <w:proofErr w:type="spellEnd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мы</w:t>
            </w:r>
            <w:proofErr w:type="spellEnd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Родиной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зовём</w:t>
            </w:r>
            <w:proofErr w:type="spellEnd"/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6" w:after="0" w:line="252" w:lineRule="auto"/>
              <w:ind w:left="72" w:right="1296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 w:rsidRPr="007962A7">
        <w:trPr>
          <w:trHeight w:hRule="exact" w:val="131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родной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природе</w:t>
            </w:r>
            <w:proofErr w:type="spellEnd"/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8" w:after="0" w:line="252" w:lineRule="auto"/>
              <w:ind w:left="72" w:right="1296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>
        <w:trPr>
          <w:trHeight w:hRule="exact" w:val="348"/>
        </w:trPr>
        <w:tc>
          <w:tcPr>
            <w:tcW w:w="4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/>
        </w:tc>
      </w:tr>
      <w:tr w:rsidR="003751D1">
        <w:trPr>
          <w:trHeight w:hRule="exact" w:val="480"/>
        </w:trPr>
        <w:tc>
          <w:tcPr>
            <w:tcW w:w="4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/>
        </w:tc>
      </w:tr>
      <w:tr w:rsidR="003751D1">
        <w:trPr>
          <w:trHeight w:hRule="exact" w:val="348"/>
        </w:trPr>
        <w:tc>
          <w:tcPr>
            <w:tcW w:w="4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/>
        </w:tc>
      </w:tr>
    </w:tbl>
    <w:p w:rsidR="003751D1" w:rsidRDefault="00A06D11">
      <w:pPr>
        <w:autoSpaceDE w:val="0"/>
        <w:autoSpaceDN w:val="0"/>
        <w:spacing w:before="188" w:after="0" w:line="233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2 КЛАСС</w:t>
      </w:r>
    </w:p>
    <w:p w:rsidR="003751D1" w:rsidRDefault="003751D1">
      <w:pPr>
        <w:sectPr w:rsidR="003751D1">
          <w:pgSz w:w="16840" w:h="11900"/>
          <w:pgMar w:top="282" w:right="640" w:bottom="35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751D1" w:rsidRDefault="003751D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92"/>
        <w:gridCol w:w="4658"/>
        <w:gridCol w:w="650"/>
        <w:gridCol w:w="2064"/>
        <w:gridCol w:w="2114"/>
        <w:gridCol w:w="5524"/>
      </w:tblGrid>
      <w:tr w:rsidR="003751D1">
        <w:trPr>
          <w:trHeight w:hRule="exact" w:val="348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4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5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3751D1">
        <w:trPr>
          <w:trHeight w:hRule="exact" w:val="348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1D1" w:rsidRDefault="003751D1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1D1" w:rsidRDefault="003751D1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1D1" w:rsidRDefault="003751D1"/>
        </w:tc>
      </w:tr>
      <w:tr w:rsidR="003751D1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МИР ДЕТСТВА</w:t>
            </w:r>
          </w:p>
        </w:tc>
      </w:tr>
      <w:tr w:rsidR="003751D1" w:rsidRPr="007962A7">
        <w:trPr>
          <w:trHeight w:hRule="exact" w:val="131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Я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книги</w:t>
            </w:r>
            <w:proofErr w:type="spellEnd"/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8B1FDE">
            <w:pPr>
              <w:autoSpaceDE w:val="0"/>
              <w:autoSpaceDN w:val="0"/>
              <w:spacing w:before="78"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8" w:after="0" w:line="252" w:lineRule="auto"/>
              <w:ind w:left="72" w:right="1152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 w:rsidRPr="007962A7">
        <w:trPr>
          <w:trHeight w:hRule="exact" w:val="130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взрослею</w:t>
            </w:r>
            <w:proofErr w:type="spellEnd"/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6" w:after="0" w:line="252" w:lineRule="auto"/>
              <w:ind w:left="72" w:right="1152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 w:rsidRPr="007962A7">
        <w:trPr>
          <w:trHeight w:hRule="exact" w:val="130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Я 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семья</w:t>
            </w:r>
            <w:proofErr w:type="spellEnd"/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8" w:after="0" w:line="252" w:lineRule="auto"/>
              <w:ind w:left="72" w:right="1152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 w:rsidRPr="007962A7">
        <w:trPr>
          <w:trHeight w:hRule="exact" w:val="131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512436" w:rsidRDefault="00A06D1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</w:pPr>
            <w:r w:rsidRPr="00512436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Я фантазирую и мечтаю</w:t>
            </w:r>
          </w:p>
          <w:p w:rsidR="00A06D11" w:rsidRPr="00512436" w:rsidRDefault="00A06D1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</w:pPr>
          </w:p>
          <w:p w:rsidR="00A06D11" w:rsidRPr="00512436" w:rsidRDefault="00A06D1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</w:pPr>
          </w:p>
          <w:p w:rsidR="00A06D11" w:rsidRPr="00512436" w:rsidRDefault="00A06D1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</w:pPr>
          </w:p>
          <w:p w:rsidR="00A06D11" w:rsidRPr="00A06D11" w:rsidRDefault="00A06D1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 xml:space="preserve">Резерв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  <w:p w:rsidR="00A06D11" w:rsidRDefault="00A06D11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:rsidR="00A06D11" w:rsidRDefault="00A06D11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:rsidR="00A06D11" w:rsidRPr="00A06D11" w:rsidRDefault="00A06D11">
            <w:pPr>
              <w:autoSpaceDE w:val="0"/>
              <w:autoSpaceDN w:val="0"/>
              <w:spacing w:before="78" w:after="0" w:line="230" w:lineRule="auto"/>
              <w:ind w:left="74"/>
              <w:rPr>
                <w:lang w:val="ru-RU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8" w:after="0" w:line="252" w:lineRule="auto"/>
              <w:ind w:left="72" w:right="1152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>
        <w:trPr>
          <w:trHeight w:hRule="exact" w:val="348"/>
        </w:trPr>
        <w:tc>
          <w:tcPr>
            <w:tcW w:w="5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8B1FDE">
            <w:pPr>
              <w:autoSpaceDE w:val="0"/>
              <w:autoSpaceDN w:val="0"/>
              <w:spacing w:before="76" w:after="0" w:line="233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9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/>
        </w:tc>
      </w:tr>
      <w:tr w:rsidR="003751D1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РОССИЯ — РОДИНА МОЯ</w:t>
            </w:r>
          </w:p>
        </w:tc>
      </w:tr>
      <w:tr w:rsidR="003751D1" w:rsidRPr="007962A7">
        <w:trPr>
          <w:trHeight w:hRule="exact" w:val="130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Родная страна во все времена сынами сильна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8" w:after="0" w:line="252" w:lineRule="auto"/>
              <w:ind w:left="72" w:right="1152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 w:rsidRPr="007962A7">
        <w:trPr>
          <w:trHeight w:hRule="exact" w:val="133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 xml:space="preserve">Народные праздники, связанные </w:t>
            </w:r>
            <w:proofErr w:type="gramStart"/>
            <w:r w:rsidRPr="00A06D11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с</w:t>
            </w:r>
            <w:proofErr w:type="gramEnd"/>
            <w:r w:rsidRPr="00A06D11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 xml:space="preserve"> временами года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8" w:after="0" w:line="252" w:lineRule="auto"/>
              <w:ind w:left="72" w:right="1152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</w:tbl>
    <w:p w:rsidR="003751D1" w:rsidRPr="00A06D11" w:rsidRDefault="003751D1">
      <w:pPr>
        <w:autoSpaceDE w:val="0"/>
        <w:autoSpaceDN w:val="0"/>
        <w:spacing w:after="0" w:line="14" w:lineRule="exact"/>
        <w:rPr>
          <w:lang w:val="ru-RU"/>
        </w:rPr>
      </w:pPr>
    </w:p>
    <w:p w:rsidR="003751D1" w:rsidRPr="00A06D11" w:rsidRDefault="003751D1">
      <w:pPr>
        <w:rPr>
          <w:lang w:val="ru-RU"/>
        </w:rPr>
        <w:sectPr w:rsidR="003751D1" w:rsidRPr="00A06D11">
          <w:pgSz w:w="16840" w:h="11900"/>
          <w:pgMar w:top="284" w:right="640" w:bottom="83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751D1" w:rsidRPr="00A06D11" w:rsidRDefault="003751D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92"/>
        <w:gridCol w:w="4658"/>
        <w:gridCol w:w="650"/>
        <w:gridCol w:w="2064"/>
        <w:gridCol w:w="2114"/>
        <w:gridCol w:w="5524"/>
      </w:tblGrid>
      <w:tr w:rsidR="003751D1" w:rsidRPr="007962A7">
        <w:trPr>
          <w:trHeight w:hRule="exact" w:val="130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512436" w:rsidRDefault="00A06D1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</w:pPr>
            <w:r w:rsidRPr="00512436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О родной природе</w:t>
            </w:r>
          </w:p>
          <w:p w:rsidR="00A06D11" w:rsidRPr="00512436" w:rsidRDefault="00A06D1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</w:pPr>
          </w:p>
          <w:p w:rsidR="00A06D11" w:rsidRPr="00512436" w:rsidRDefault="00A06D1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</w:pPr>
          </w:p>
          <w:p w:rsidR="00A06D11" w:rsidRPr="00A06D11" w:rsidRDefault="00A06D1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 xml:space="preserve">Резерв на вариативную часть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  <w:p w:rsidR="00A06D11" w:rsidRDefault="00A06D11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:rsidR="00A06D11" w:rsidRDefault="00A06D11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:rsidR="00A06D11" w:rsidRPr="00A06D11" w:rsidRDefault="008B1FDE">
            <w:pPr>
              <w:autoSpaceDE w:val="0"/>
              <w:autoSpaceDN w:val="0"/>
              <w:spacing w:before="78"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8" w:after="0" w:line="252" w:lineRule="auto"/>
              <w:ind w:left="72" w:right="1152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>
        <w:trPr>
          <w:trHeight w:hRule="exact" w:val="350"/>
        </w:trPr>
        <w:tc>
          <w:tcPr>
            <w:tcW w:w="5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9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/>
        </w:tc>
      </w:tr>
      <w:tr w:rsidR="003751D1">
        <w:trPr>
          <w:trHeight w:hRule="exact" w:val="348"/>
        </w:trPr>
        <w:tc>
          <w:tcPr>
            <w:tcW w:w="5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972775" w:rsidRDefault="0097277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/>
        </w:tc>
      </w:tr>
    </w:tbl>
    <w:p w:rsidR="003751D1" w:rsidRDefault="00A06D11">
      <w:pPr>
        <w:autoSpaceDE w:val="0"/>
        <w:autoSpaceDN w:val="0"/>
        <w:spacing w:before="188" w:after="94" w:line="230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3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28"/>
        <w:gridCol w:w="4190"/>
        <w:gridCol w:w="686"/>
        <w:gridCol w:w="2148"/>
        <w:gridCol w:w="2198"/>
        <w:gridCol w:w="5752"/>
      </w:tblGrid>
      <w:tr w:rsidR="003751D1">
        <w:trPr>
          <w:trHeight w:hRule="exact" w:val="348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5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3751D1">
        <w:trPr>
          <w:trHeight w:hRule="exact" w:val="348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1D1" w:rsidRDefault="003751D1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1D1" w:rsidRDefault="003751D1"/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1D1" w:rsidRDefault="003751D1"/>
        </w:tc>
      </w:tr>
      <w:tr w:rsidR="003751D1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МИР ДЕТСТВА</w:t>
            </w:r>
          </w:p>
        </w:tc>
      </w:tr>
      <w:tr w:rsidR="003751D1" w:rsidRPr="007962A7">
        <w:trPr>
          <w:trHeight w:hRule="exact" w:val="131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Я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книги</w:t>
            </w:r>
            <w:proofErr w:type="spellEnd"/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8" w:after="0" w:line="252" w:lineRule="auto"/>
              <w:ind w:left="72" w:right="1296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 w:rsidRPr="007962A7">
        <w:trPr>
          <w:trHeight w:hRule="exact" w:val="1308"/>
        </w:trPr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взрослею</w:t>
            </w:r>
            <w:proofErr w:type="spellEnd"/>
          </w:p>
        </w:tc>
        <w:tc>
          <w:tcPr>
            <w:tcW w:w="6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21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1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4" w:after="0" w:line="230" w:lineRule="auto"/>
              <w:ind w:left="72"/>
            </w:pPr>
          </w:p>
        </w:tc>
        <w:tc>
          <w:tcPr>
            <w:tcW w:w="57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4" w:after="0" w:line="252" w:lineRule="auto"/>
              <w:ind w:left="72" w:right="1296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 w:rsidRPr="007962A7">
        <w:trPr>
          <w:trHeight w:hRule="exact" w:val="130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Я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семья</w:t>
            </w:r>
            <w:proofErr w:type="spellEnd"/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6" w:after="0" w:line="252" w:lineRule="auto"/>
              <w:ind w:left="72" w:right="1296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 w:rsidRPr="007962A7">
        <w:trPr>
          <w:trHeight w:hRule="exact" w:val="1406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512436" w:rsidRDefault="00A06D11">
            <w:pPr>
              <w:autoSpaceDE w:val="0"/>
              <w:autoSpaceDN w:val="0"/>
              <w:spacing w:before="78" w:after="0" w:line="245" w:lineRule="auto"/>
              <w:ind w:left="72" w:right="3024"/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</w:pPr>
            <w:r w:rsidRPr="00512436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 xml:space="preserve">Я фантазирую </w:t>
            </w:r>
            <w:r w:rsidRPr="00512436">
              <w:rPr>
                <w:lang w:val="ru-RU"/>
              </w:rPr>
              <w:br/>
            </w:r>
            <w:r w:rsidRPr="00512436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и мечтаю</w:t>
            </w:r>
          </w:p>
          <w:p w:rsidR="0086023D" w:rsidRPr="00512436" w:rsidRDefault="0086023D">
            <w:pPr>
              <w:autoSpaceDE w:val="0"/>
              <w:autoSpaceDN w:val="0"/>
              <w:spacing w:before="78" w:after="0" w:line="245" w:lineRule="auto"/>
              <w:ind w:left="72" w:right="3024"/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</w:pPr>
          </w:p>
          <w:p w:rsidR="0086023D" w:rsidRPr="00512436" w:rsidRDefault="0086023D">
            <w:pPr>
              <w:autoSpaceDE w:val="0"/>
              <w:autoSpaceDN w:val="0"/>
              <w:spacing w:before="78" w:after="0" w:line="245" w:lineRule="auto"/>
              <w:ind w:left="72" w:right="3024"/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</w:pPr>
          </w:p>
          <w:p w:rsidR="0086023D" w:rsidRPr="0086023D" w:rsidRDefault="0086023D">
            <w:pPr>
              <w:autoSpaceDE w:val="0"/>
              <w:autoSpaceDN w:val="0"/>
              <w:spacing w:before="78" w:after="0" w:line="245" w:lineRule="auto"/>
              <w:ind w:left="72" w:right="3024"/>
              <w:rPr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Вариативная часть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  <w:p w:rsidR="0086023D" w:rsidRDefault="0086023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:rsidR="0086023D" w:rsidRDefault="0086023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:rsidR="0086023D" w:rsidRDefault="0086023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:rsidR="0086023D" w:rsidRPr="0086023D" w:rsidRDefault="008B1FD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8" w:after="0" w:line="252" w:lineRule="auto"/>
              <w:ind w:left="72" w:right="1296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>
        <w:trPr>
          <w:trHeight w:hRule="exact" w:val="348"/>
        </w:trPr>
        <w:tc>
          <w:tcPr>
            <w:tcW w:w="4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0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/>
        </w:tc>
      </w:tr>
      <w:tr w:rsidR="003751D1">
        <w:trPr>
          <w:trHeight w:hRule="exact" w:val="32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РОССИЯ — РОДИНА МОЯ</w:t>
            </w:r>
          </w:p>
        </w:tc>
      </w:tr>
    </w:tbl>
    <w:p w:rsidR="003751D1" w:rsidRDefault="003751D1">
      <w:pPr>
        <w:autoSpaceDE w:val="0"/>
        <w:autoSpaceDN w:val="0"/>
        <w:spacing w:after="0" w:line="14" w:lineRule="exact"/>
      </w:pPr>
    </w:p>
    <w:p w:rsidR="003751D1" w:rsidRDefault="003751D1">
      <w:pPr>
        <w:sectPr w:rsidR="003751D1">
          <w:pgSz w:w="16840" w:h="11900"/>
          <w:pgMar w:top="284" w:right="640" w:bottom="7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751D1" w:rsidRDefault="003751D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28"/>
        <w:gridCol w:w="4190"/>
        <w:gridCol w:w="686"/>
        <w:gridCol w:w="2148"/>
        <w:gridCol w:w="2198"/>
        <w:gridCol w:w="5752"/>
      </w:tblGrid>
      <w:tr w:rsidR="003751D1" w:rsidRPr="007962A7">
        <w:trPr>
          <w:trHeight w:hRule="exact" w:val="130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8" w:after="0" w:line="245" w:lineRule="auto"/>
              <w:ind w:left="72" w:right="1872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 xml:space="preserve">Родная страна </w:t>
            </w:r>
            <w:r w:rsidRPr="00A06D11">
              <w:rPr>
                <w:lang w:val="ru-RU"/>
              </w:rPr>
              <w:br/>
            </w:r>
            <w:r w:rsidRPr="00A06D11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во все времена сынами сильна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8" w:after="0" w:line="252" w:lineRule="auto"/>
              <w:ind w:left="72" w:right="1296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 w:rsidRPr="007962A7">
        <w:trPr>
          <w:trHeight w:hRule="exact" w:val="131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праздника</w:t>
            </w:r>
            <w:proofErr w:type="spellEnd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празднику</w:t>
            </w:r>
            <w:proofErr w:type="spellEnd"/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8" w:after="0" w:line="252" w:lineRule="auto"/>
              <w:ind w:left="72" w:right="1296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 w:rsidRPr="007962A7">
        <w:trPr>
          <w:trHeight w:hRule="exact" w:val="130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512436" w:rsidRDefault="00A06D1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</w:pPr>
            <w:r w:rsidRPr="00512436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О родной природе</w:t>
            </w:r>
          </w:p>
          <w:p w:rsidR="00B83735" w:rsidRPr="00512436" w:rsidRDefault="00B8373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</w:pPr>
          </w:p>
          <w:p w:rsidR="00B83735" w:rsidRPr="00B83735" w:rsidRDefault="00B8373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Вариативная часть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  <w:p w:rsidR="00B83735" w:rsidRDefault="00B8373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:rsidR="00B83735" w:rsidRPr="00B83735" w:rsidRDefault="008B1FD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6" w:after="0" w:line="252" w:lineRule="auto"/>
              <w:ind w:left="72" w:right="1296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>
        <w:trPr>
          <w:trHeight w:hRule="exact" w:val="348"/>
        </w:trPr>
        <w:tc>
          <w:tcPr>
            <w:tcW w:w="4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/>
        </w:tc>
      </w:tr>
      <w:tr w:rsidR="003751D1">
        <w:trPr>
          <w:trHeight w:hRule="exact" w:val="348"/>
        </w:trPr>
        <w:tc>
          <w:tcPr>
            <w:tcW w:w="4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8B1F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972775" w:rsidRDefault="0097277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/>
        </w:tc>
      </w:tr>
    </w:tbl>
    <w:p w:rsidR="003751D1" w:rsidRDefault="00A06D11">
      <w:pPr>
        <w:autoSpaceDE w:val="0"/>
        <w:autoSpaceDN w:val="0"/>
        <w:spacing w:before="188" w:after="94" w:line="233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4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28"/>
        <w:gridCol w:w="4190"/>
        <w:gridCol w:w="686"/>
        <w:gridCol w:w="2148"/>
        <w:gridCol w:w="2198"/>
        <w:gridCol w:w="5752"/>
      </w:tblGrid>
      <w:tr w:rsidR="003751D1">
        <w:trPr>
          <w:trHeight w:hRule="exact" w:val="348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5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3751D1">
        <w:trPr>
          <w:trHeight w:hRule="exact" w:val="348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1D1" w:rsidRDefault="003751D1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1D1" w:rsidRDefault="003751D1"/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1D1" w:rsidRDefault="003751D1"/>
        </w:tc>
      </w:tr>
      <w:tr w:rsidR="003751D1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МИР ДЕТСТВА</w:t>
            </w:r>
          </w:p>
        </w:tc>
      </w:tr>
      <w:tr w:rsidR="003751D1" w:rsidRPr="007962A7">
        <w:trPr>
          <w:trHeight w:hRule="exact" w:val="130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Я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книги</w:t>
            </w:r>
            <w:proofErr w:type="spellEnd"/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1941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6" w:after="0" w:line="252" w:lineRule="auto"/>
              <w:ind w:left="72" w:right="1296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 w:rsidRPr="007962A7">
        <w:trPr>
          <w:trHeight w:hRule="exact" w:val="135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взрослею</w:t>
            </w:r>
            <w:proofErr w:type="spellEnd"/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1941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8" w:after="0" w:line="252" w:lineRule="auto"/>
              <w:ind w:left="72" w:right="1296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 w:rsidRPr="007962A7">
        <w:trPr>
          <w:trHeight w:hRule="exact" w:val="128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Я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семья</w:t>
            </w:r>
            <w:proofErr w:type="spellEnd"/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1941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6" w:after="0" w:line="252" w:lineRule="auto"/>
              <w:ind w:left="72" w:right="1296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</w:tbl>
    <w:p w:rsidR="003751D1" w:rsidRPr="00A06D11" w:rsidRDefault="003751D1">
      <w:pPr>
        <w:autoSpaceDE w:val="0"/>
        <w:autoSpaceDN w:val="0"/>
        <w:spacing w:after="0" w:line="14" w:lineRule="exact"/>
        <w:rPr>
          <w:lang w:val="ru-RU"/>
        </w:rPr>
      </w:pPr>
    </w:p>
    <w:p w:rsidR="003751D1" w:rsidRPr="00A06D11" w:rsidRDefault="003751D1">
      <w:pPr>
        <w:rPr>
          <w:lang w:val="ru-RU"/>
        </w:rPr>
        <w:sectPr w:rsidR="003751D1" w:rsidRPr="00A06D11">
          <w:pgSz w:w="16840" w:h="11900"/>
          <w:pgMar w:top="284" w:right="640" w:bottom="4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751D1" w:rsidRPr="00A06D11" w:rsidRDefault="003751D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28"/>
        <w:gridCol w:w="4190"/>
        <w:gridCol w:w="686"/>
        <w:gridCol w:w="2148"/>
        <w:gridCol w:w="2198"/>
        <w:gridCol w:w="5752"/>
      </w:tblGrid>
      <w:tr w:rsidR="003751D1" w:rsidRPr="007962A7">
        <w:trPr>
          <w:trHeight w:hRule="exact" w:val="130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45" w:lineRule="auto"/>
              <w:ind w:left="72" w:right="3024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фантазирую</w:t>
            </w:r>
            <w:proofErr w:type="spellEnd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мечтаю</w:t>
            </w:r>
            <w:proofErr w:type="spellEnd"/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1941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8" w:after="0" w:line="252" w:lineRule="auto"/>
              <w:ind w:left="72" w:right="1296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>
        <w:trPr>
          <w:trHeight w:hRule="exact" w:val="350"/>
        </w:trPr>
        <w:tc>
          <w:tcPr>
            <w:tcW w:w="4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1941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0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/>
        </w:tc>
      </w:tr>
      <w:tr w:rsidR="003751D1">
        <w:trPr>
          <w:trHeight w:hRule="exact" w:val="348"/>
        </w:trPr>
        <w:tc>
          <w:tcPr>
            <w:tcW w:w="1550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РОССИЯ — РОДИНА МОЯ</w:t>
            </w:r>
          </w:p>
        </w:tc>
      </w:tr>
      <w:tr w:rsidR="003751D1" w:rsidRPr="007962A7">
        <w:trPr>
          <w:trHeight w:hRule="exact" w:val="130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6" w:after="0" w:line="245" w:lineRule="auto"/>
              <w:ind w:left="72" w:right="1872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 xml:space="preserve">Родная страна </w:t>
            </w:r>
            <w:r w:rsidRPr="00A06D11">
              <w:rPr>
                <w:lang w:val="ru-RU"/>
              </w:rPr>
              <w:br/>
            </w:r>
            <w:r w:rsidRPr="00A06D11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во все времена сынами сильна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1941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6" w:after="0" w:line="252" w:lineRule="auto"/>
              <w:ind w:left="72" w:right="1296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 w:rsidRPr="007962A7">
        <w:trPr>
          <w:trHeight w:hRule="exact" w:val="130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Что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Родиной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зовём</w:t>
            </w:r>
            <w:proofErr w:type="spellEnd"/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1941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6" w:after="0" w:line="252" w:lineRule="auto"/>
              <w:ind w:left="72" w:right="1296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 w:rsidRPr="007962A7">
        <w:trPr>
          <w:trHeight w:hRule="exact" w:val="131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родной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природе</w:t>
            </w:r>
            <w:proofErr w:type="spellEnd"/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19412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8" w:after="0" w:line="252" w:lineRule="auto"/>
              <w:ind w:left="72" w:right="1296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электронные книги и презентации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rdf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Лукошко сказок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lukoshko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6D11">
              <w:rPr>
                <w:lang w:val="ru-RU"/>
              </w:rPr>
              <w:br/>
            </w:r>
            <w:proofErr w:type="spell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</w:t>
            </w:r>
            <w:proofErr w:type="gramStart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.с</w:t>
            </w:r>
            <w:proofErr w:type="gram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</w:t>
            </w:r>
            <w:proofErr w:type="spellEnd"/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cjm</w:t>
            </w:r>
            <w:proofErr w:type="spellEnd"/>
          </w:p>
        </w:tc>
      </w:tr>
      <w:tr w:rsidR="003751D1">
        <w:trPr>
          <w:trHeight w:hRule="exact" w:val="348"/>
        </w:trPr>
        <w:tc>
          <w:tcPr>
            <w:tcW w:w="4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A06D1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1941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0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/>
        </w:tc>
      </w:tr>
      <w:tr w:rsidR="003751D1">
        <w:trPr>
          <w:trHeight w:hRule="exact" w:val="328"/>
        </w:trPr>
        <w:tc>
          <w:tcPr>
            <w:tcW w:w="4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Pr="00A06D11" w:rsidRDefault="00A06D1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06D1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1941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19412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51D1" w:rsidRDefault="003751D1"/>
        </w:tc>
      </w:tr>
    </w:tbl>
    <w:p w:rsidR="003751D1" w:rsidRDefault="003751D1">
      <w:pPr>
        <w:autoSpaceDE w:val="0"/>
        <w:autoSpaceDN w:val="0"/>
        <w:spacing w:after="0" w:line="14" w:lineRule="exact"/>
      </w:pPr>
    </w:p>
    <w:p w:rsidR="003751D1" w:rsidRDefault="003751D1">
      <w:pPr>
        <w:sectPr w:rsidR="003751D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751D1" w:rsidRDefault="003751D1">
      <w:pPr>
        <w:autoSpaceDE w:val="0"/>
        <w:autoSpaceDN w:val="0"/>
        <w:spacing w:after="78" w:line="220" w:lineRule="exact"/>
      </w:pPr>
    </w:p>
    <w:p w:rsidR="003751D1" w:rsidRDefault="003751D1">
      <w:pPr>
        <w:sectPr w:rsidR="003751D1">
          <w:pgSz w:w="11900" w:h="16840"/>
          <w:pgMar w:top="284" w:right="650" w:bottom="3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751D1" w:rsidRDefault="003751D1">
      <w:pPr>
        <w:sectPr w:rsidR="003751D1">
          <w:pgSz w:w="11900" w:h="16840"/>
          <w:pgMar w:top="1440" w:right="1440" w:bottom="1440" w:left="1440" w:header="720" w:footer="720" w:gutter="0"/>
          <w:cols w:space="720" w:equalWidth="0">
            <w:col w:w="10584" w:space="0"/>
          </w:cols>
          <w:docGrid w:linePitch="360"/>
        </w:sectPr>
      </w:pPr>
    </w:p>
    <w:p w:rsidR="003751D1" w:rsidRDefault="003751D1">
      <w:pPr>
        <w:autoSpaceDE w:val="0"/>
        <w:autoSpaceDN w:val="0"/>
        <w:spacing w:after="78" w:line="220" w:lineRule="exact"/>
      </w:pPr>
    </w:p>
    <w:p w:rsidR="003751D1" w:rsidRDefault="00A06D11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3751D1" w:rsidRDefault="00A06D11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3751D1" w:rsidRDefault="00A06D11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1 КЛАСС</w:t>
      </w:r>
    </w:p>
    <w:p w:rsidR="003751D1" w:rsidRDefault="00A06D11">
      <w:pPr>
        <w:autoSpaceDE w:val="0"/>
        <w:autoSpaceDN w:val="0"/>
        <w:spacing w:before="166" w:after="0" w:line="230" w:lineRule="auto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Введите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свой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вариант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:</w:t>
      </w:r>
    </w:p>
    <w:p w:rsidR="003751D1" w:rsidRDefault="00A06D11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2 КЛАСС</w:t>
      </w:r>
    </w:p>
    <w:p w:rsidR="003751D1" w:rsidRDefault="00A06D11">
      <w:pPr>
        <w:autoSpaceDE w:val="0"/>
        <w:autoSpaceDN w:val="0"/>
        <w:spacing w:before="166" w:after="0" w:line="230" w:lineRule="auto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Введите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свой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вариант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:</w:t>
      </w:r>
    </w:p>
    <w:p w:rsidR="003751D1" w:rsidRDefault="00A06D11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3 КЛАСС</w:t>
      </w:r>
    </w:p>
    <w:p w:rsidR="003751D1" w:rsidRDefault="00A06D11">
      <w:pPr>
        <w:autoSpaceDE w:val="0"/>
        <w:autoSpaceDN w:val="0"/>
        <w:spacing w:before="168" w:after="0" w:line="230" w:lineRule="auto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Введите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свой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вариант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:</w:t>
      </w:r>
    </w:p>
    <w:p w:rsidR="003751D1" w:rsidRDefault="00A06D11">
      <w:pPr>
        <w:autoSpaceDE w:val="0"/>
        <w:autoSpaceDN w:val="0"/>
        <w:spacing w:before="264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4 КЛАСС</w:t>
      </w:r>
    </w:p>
    <w:p w:rsidR="003751D1" w:rsidRDefault="00A06D11">
      <w:pPr>
        <w:autoSpaceDE w:val="0"/>
        <w:autoSpaceDN w:val="0"/>
        <w:spacing w:before="166" w:after="0" w:line="230" w:lineRule="auto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Введите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свой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вариант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:</w:t>
      </w:r>
    </w:p>
    <w:p w:rsidR="003751D1" w:rsidRDefault="00A06D11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3751D1" w:rsidRDefault="00A06D11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1 КЛАСС</w:t>
      </w:r>
    </w:p>
    <w:p w:rsidR="003751D1" w:rsidRDefault="00A06D11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2 КЛАСС</w:t>
      </w:r>
    </w:p>
    <w:p w:rsidR="003751D1" w:rsidRDefault="00A06D11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3 КЛАСС</w:t>
      </w:r>
    </w:p>
    <w:p w:rsidR="003751D1" w:rsidRDefault="00A06D11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4 КЛАСС</w:t>
      </w:r>
    </w:p>
    <w:p w:rsidR="003751D1" w:rsidRPr="00A06D11" w:rsidRDefault="00A06D11">
      <w:pPr>
        <w:autoSpaceDE w:val="0"/>
        <w:autoSpaceDN w:val="0"/>
        <w:spacing w:before="478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3751D1" w:rsidRPr="00A06D11" w:rsidRDefault="00A06D11">
      <w:pPr>
        <w:autoSpaceDE w:val="0"/>
        <w:autoSpaceDN w:val="0"/>
        <w:spacing w:before="166" w:after="0" w:line="281" w:lineRule="auto"/>
        <w:ind w:right="3888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Детские электронные книги и презентации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viki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rdf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Лукошко сказок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lukoshko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6D11">
        <w:rPr>
          <w:lang w:val="ru-RU"/>
        </w:rPr>
        <w:br/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Мультиурок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multiurok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6D11">
        <w:rPr>
          <w:lang w:val="ru-RU"/>
        </w:rPr>
        <w:br/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6D11">
        <w:rPr>
          <w:lang w:val="ru-RU"/>
        </w:rPr>
        <w:br/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Видеоурок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videouroki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6D11">
        <w:rPr>
          <w:lang w:val="ru-RU"/>
        </w:rPr>
        <w:br/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Учителя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.с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m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uchitelya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cjm</w:t>
      </w:r>
      <w:proofErr w:type="spellEnd"/>
    </w:p>
    <w:p w:rsidR="003751D1" w:rsidRPr="00A06D11" w:rsidRDefault="00A06D11">
      <w:pPr>
        <w:autoSpaceDE w:val="0"/>
        <w:autoSpaceDN w:val="0"/>
        <w:spacing w:before="264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3751D1" w:rsidRPr="00A06D11" w:rsidRDefault="00A06D11">
      <w:pPr>
        <w:autoSpaceDE w:val="0"/>
        <w:autoSpaceDN w:val="0"/>
        <w:spacing w:before="166" w:after="0" w:line="281" w:lineRule="auto"/>
        <w:ind w:right="3888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Детские электронные книги и презентации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viki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rdf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Лукошко сказок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lukoshko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6D11">
        <w:rPr>
          <w:lang w:val="ru-RU"/>
        </w:rPr>
        <w:br/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Мультиурок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multiurok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6D11">
        <w:rPr>
          <w:lang w:val="ru-RU"/>
        </w:rPr>
        <w:br/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6D11">
        <w:rPr>
          <w:lang w:val="ru-RU"/>
        </w:rPr>
        <w:br/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Видеоурок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videouroki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6D11">
        <w:rPr>
          <w:lang w:val="ru-RU"/>
        </w:rPr>
        <w:br/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Учителя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.с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m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uchitelya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cjm</w:t>
      </w:r>
      <w:proofErr w:type="spellEnd"/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3751D1" w:rsidRPr="00A06D11" w:rsidRDefault="00A06D11">
      <w:pPr>
        <w:autoSpaceDE w:val="0"/>
        <w:autoSpaceDN w:val="0"/>
        <w:spacing w:before="166" w:after="0"/>
        <w:ind w:right="3888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Детские электронные книги и презентации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viki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rdf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Лукошко сказок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lukoshko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6D11">
        <w:rPr>
          <w:lang w:val="ru-RU"/>
        </w:rPr>
        <w:br/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Мультиурок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multiurok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6D11">
        <w:rPr>
          <w:lang w:val="ru-RU"/>
        </w:rPr>
        <w:br/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3751D1" w:rsidRPr="00A06D11" w:rsidRDefault="003751D1">
      <w:pPr>
        <w:rPr>
          <w:lang w:val="ru-RU"/>
        </w:rPr>
        <w:sectPr w:rsidR="003751D1" w:rsidRPr="00A06D11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751D1" w:rsidRPr="00A06D11" w:rsidRDefault="003751D1">
      <w:pPr>
        <w:autoSpaceDE w:val="0"/>
        <w:autoSpaceDN w:val="0"/>
        <w:spacing w:after="66" w:line="220" w:lineRule="exact"/>
        <w:rPr>
          <w:lang w:val="ru-RU"/>
        </w:rPr>
      </w:pPr>
    </w:p>
    <w:p w:rsidR="003751D1" w:rsidRPr="00A06D11" w:rsidRDefault="00A06D11">
      <w:pPr>
        <w:autoSpaceDE w:val="0"/>
        <w:autoSpaceDN w:val="0"/>
        <w:spacing w:after="0" w:line="262" w:lineRule="auto"/>
        <w:ind w:right="6336"/>
        <w:rPr>
          <w:lang w:val="ru-RU"/>
        </w:rPr>
      </w:pP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Видеоурок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videouroki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6D11">
        <w:rPr>
          <w:lang w:val="ru-RU"/>
        </w:rPr>
        <w:br/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Учителя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.с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m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uchitelya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cjm</w:t>
      </w:r>
      <w:proofErr w:type="spellEnd"/>
    </w:p>
    <w:p w:rsidR="003751D1" w:rsidRPr="00A06D11" w:rsidRDefault="00A06D11">
      <w:pPr>
        <w:autoSpaceDE w:val="0"/>
        <w:autoSpaceDN w:val="0"/>
        <w:spacing w:before="262"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3751D1" w:rsidRPr="00A06D11" w:rsidRDefault="00A06D11">
      <w:pPr>
        <w:autoSpaceDE w:val="0"/>
        <w:autoSpaceDN w:val="0"/>
        <w:spacing w:before="166" w:after="0" w:line="281" w:lineRule="auto"/>
        <w:ind w:right="3168"/>
        <w:rPr>
          <w:lang w:val="ru-RU"/>
        </w:rPr>
      </w:pP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Детские электронные книги и презентации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viki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rdf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Лукошко сказок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lukoshko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6D11">
        <w:rPr>
          <w:lang w:val="ru-RU"/>
        </w:rPr>
        <w:br/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Мультиурок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multiurok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6D11">
        <w:rPr>
          <w:lang w:val="ru-RU"/>
        </w:rPr>
        <w:br/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6D11">
        <w:rPr>
          <w:lang w:val="ru-RU"/>
        </w:rPr>
        <w:br/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Видеоурок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videouroki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6D11">
        <w:rPr>
          <w:lang w:val="ru-RU"/>
        </w:rPr>
        <w:br/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Учителя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.с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m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uchitelya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cjm</w:t>
      </w:r>
      <w:proofErr w:type="spellEnd"/>
    </w:p>
    <w:p w:rsidR="003751D1" w:rsidRPr="00A06D11" w:rsidRDefault="003751D1">
      <w:pPr>
        <w:rPr>
          <w:lang w:val="ru-RU"/>
        </w:rPr>
        <w:sectPr w:rsidR="003751D1" w:rsidRPr="00A06D11">
          <w:pgSz w:w="11900" w:h="16840"/>
          <w:pgMar w:top="28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3751D1" w:rsidRPr="00A06D11" w:rsidRDefault="003751D1">
      <w:pPr>
        <w:autoSpaceDE w:val="0"/>
        <w:autoSpaceDN w:val="0"/>
        <w:spacing w:after="78" w:line="220" w:lineRule="exact"/>
        <w:rPr>
          <w:lang w:val="ru-RU"/>
        </w:rPr>
      </w:pPr>
    </w:p>
    <w:p w:rsidR="003751D1" w:rsidRPr="00A06D11" w:rsidRDefault="00A06D11">
      <w:pPr>
        <w:autoSpaceDE w:val="0"/>
        <w:autoSpaceDN w:val="0"/>
        <w:spacing w:after="0" w:line="230" w:lineRule="auto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3751D1" w:rsidRPr="00A06D11" w:rsidRDefault="00A06D11">
      <w:pPr>
        <w:autoSpaceDE w:val="0"/>
        <w:autoSpaceDN w:val="0"/>
        <w:spacing w:before="346" w:after="0" w:line="298" w:lineRule="auto"/>
        <w:ind w:right="864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A06D11">
        <w:rPr>
          <w:lang w:val="ru-RU"/>
        </w:rPr>
        <w:br/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Справочные таблицы, детские книги разных типов из круга детского чтения, </w:t>
      </w:r>
      <w:proofErr w:type="gram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иллюстративный</w:t>
      </w:r>
      <w:proofErr w:type="gram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матерниал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реподукции</w:t>
      </w:r>
      <w:proofErr w:type="spellEnd"/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 xml:space="preserve"> картин и художественные фотографии, портреты поэтов и писателей, аудиозаписи художественного исполнения изучаемых произведений, видеофильмы.</w:t>
      </w:r>
    </w:p>
    <w:p w:rsidR="003751D1" w:rsidRPr="00A06D11" w:rsidRDefault="00A06D11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A06D1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A06D11">
        <w:rPr>
          <w:rFonts w:ascii="Times New Roman" w:eastAsia="Times New Roman" w:hAnsi="Times New Roman"/>
          <w:color w:val="000000"/>
          <w:sz w:val="24"/>
          <w:lang w:val="ru-RU"/>
        </w:rPr>
        <w:t>Интерактивная доска, мультимедийный проектор.</w:t>
      </w:r>
    </w:p>
    <w:p w:rsidR="003751D1" w:rsidRPr="00A06D11" w:rsidRDefault="003751D1">
      <w:pPr>
        <w:rPr>
          <w:lang w:val="ru-RU"/>
        </w:rPr>
        <w:sectPr w:rsidR="003751D1" w:rsidRPr="00A06D1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6D11" w:rsidRPr="00A06D11" w:rsidRDefault="00A06D11">
      <w:pPr>
        <w:rPr>
          <w:lang w:val="ru-RU"/>
        </w:rPr>
      </w:pPr>
    </w:p>
    <w:sectPr w:rsidR="00A06D11" w:rsidRPr="00A06D1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3634D"/>
    <w:rsid w:val="0015074B"/>
    <w:rsid w:val="0019412F"/>
    <w:rsid w:val="00253BD1"/>
    <w:rsid w:val="0029639D"/>
    <w:rsid w:val="00326F90"/>
    <w:rsid w:val="003751D1"/>
    <w:rsid w:val="0042103A"/>
    <w:rsid w:val="00512436"/>
    <w:rsid w:val="007962A7"/>
    <w:rsid w:val="007F693C"/>
    <w:rsid w:val="0086023D"/>
    <w:rsid w:val="008B1FDE"/>
    <w:rsid w:val="00972775"/>
    <w:rsid w:val="00A06D11"/>
    <w:rsid w:val="00AA1D8D"/>
    <w:rsid w:val="00B47730"/>
    <w:rsid w:val="00B83735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5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FFBCC8-5357-4019-B670-027423034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29</Pages>
  <Words>6448</Words>
  <Characters>36758</Characters>
  <Application>Microsoft Office Word</Application>
  <DocSecurity>0</DocSecurity>
  <Lines>306</Lines>
  <Paragraphs>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43120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5</cp:lastModifiedBy>
  <cp:revision>8</cp:revision>
  <dcterms:created xsi:type="dcterms:W3CDTF">2013-12-23T23:15:00Z</dcterms:created>
  <dcterms:modified xsi:type="dcterms:W3CDTF">2023-09-07T09:18:00Z</dcterms:modified>
  <cp:category/>
</cp:coreProperties>
</file>